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70" w:bottom="398" w:left="1440" w:header="720" w:footer="720" w:gutter="0"/>
          <w:cols w:space="720" w:num="1" w:equalWidth="0"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5"/>
        <w:gridCol w:w="4795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2721984)</w:t>
      </w:r>
    </w:p>
    <w:p>
      <w:pPr>
        <w:autoSpaceDN w:val="0"/>
        <w:autoSpaceDE w:val="0"/>
        <w:widowControl/>
        <w:spacing w:line="262" w:lineRule="auto" w:before="166" w:after="0"/>
        <w:ind w:left="360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«Обществознание»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6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5924" w:right="0" w:hanging="90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Минина Людмила Викторовна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истории и обществознания</w:t>
      </w:r>
    </w:p>
    <w:p>
      <w:pPr>
        <w:autoSpaceDN w:val="0"/>
        <w:autoSpaceDE w:val="0"/>
        <w:widowControl/>
        <w:spacing w:line="230" w:lineRule="auto" w:before="2830" w:after="0"/>
        <w:ind w:left="0" w:right="40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4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«ОБЩЕСТВОЗНАНИЕ»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обществознанию для 6 класса составлена на основе положений и требований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государственном образовательном стандарте основного общего образования,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Концепцией преподавания учебного предмета «Обществознание» (2018 г.), а также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программы воспитания (2020 г.). Обществознание играет ведущую роль в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школой функции интеграции молодёжи в современное общество: учебный предмет позволяет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последовательно раскрывать учащимся подросткового возраста особенности современного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аспекты взаимодействия в современных условиях людей друг с другом, с основными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государства и гражданского общества, регулирующие эти взаимодействия социальные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курса «Обществознание», включающего знания о российском обществе и направлениях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развития в современных условиях, об основах конституционного строя нашей страны, правах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обязанностях человека и гражданина, способствует воспитанию российской гражданской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идентичности, готовности к служению Отечеству, приверженности нацио​нальным ценностям.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Привлечение при изучении курса различных источников социальной информации, включая СМИ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Интернет, помогает школьникам освоить язык современной культурной, социально-экономической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политической коммуникации, вносит свой вклад в формирование метапредметных умений 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необходимые сведения, осмысливать, преобразовывать и применять их.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курса «Обществознание» содействует вхождению обучающихся в мир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общественных ценностей и в то же время открытию и утверждению собственного «Я»,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формированию способности к рефлексии, оценке своих возможностей и осознанию своего места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«ОБЩЕСТВОЗНАНИЕ»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Целями обществоведческого образования в основной школе являются: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общероссийской идентичности, патриотизма, гражданственности,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ответственности, правового ​самосознания, приверженности базовым ценностям нашего народа;</w:t>
      </w:r>
    </w:p>
    <w:p>
      <w:pPr>
        <w:autoSpaceDN w:val="0"/>
        <w:autoSpaceDE w:val="0"/>
        <w:widowControl/>
        <w:spacing w:line="271" w:lineRule="auto" w:before="192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у обучающихся понимания приоритетности общенациональных интересов,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приверженности правовым принципам, закреплённым в Конституции Российской Федерации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законодательстве Российской Федерации;</w:t>
      </w:r>
    </w:p>
    <w:p>
      <w:pPr>
        <w:autoSpaceDN w:val="0"/>
        <w:autoSpaceDE w:val="0"/>
        <w:widowControl/>
        <w:spacing w:line="28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личности на исключительно важном этапе её социализации — в подростковом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возрасте, становление её духовно-нравственной, политической и правовой культуры,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социального поведения, основанного на уважении закона и правопорядка; развитие интереса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изучению социальных и гуманитарных дисциплин; способности к личному самоопределению,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самореализации, самоконтролю; мотивации к высокопроизводительной, наукоёмкой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деятельности;</w:t>
      </w:r>
    </w:p>
    <w:p>
      <w:pPr>
        <w:autoSpaceDN w:val="0"/>
        <w:autoSpaceDE w:val="0"/>
        <w:widowControl/>
        <w:spacing w:line="28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обучающихся целостной картины общества, адекватной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уровню знаний и доступной по содержанию для школьников подросткового возраста; освоение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 знаний об основных сферах человеческой деятельности, социальных институтах,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нормах, регулирующих общественные отношения, необходимые для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социальной средой и выполнения типичных социальных ролей человека и гражданина;</w:t>
      </w:r>
    </w:p>
    <w:p>
      <w:pPr>
        <w:sectPr>
          <w:pgSz w:w="11900" w:h="16840"/>
          <w:pgMar w:top="436" w:right="650" w:bottom="350" w:left="666" w:header="720" w:footer="720" w:gutter="0"/>
          <w:cols w:space="720" w:num="1" w:equalWidth="0"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умениями функционально грамотного человека: получать из разнообразных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источников и критически осмысливать социальную информацию, систематизировать,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анализировать полученные данные;</w:t>
      </w:r>
    </w:p>
    <w:p>
      <w:pPr>
        <w:autoSpaceDN w:val="0"/>
        <w:autoSpaceDE w:val="0"/>
        <w:widowControl/>
        <w:spacing w:line="262" w:lineRule="auto" w:before="19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способов познавательной, коммуникативной, практической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необходимых для участия в жизни гражданского общества и государства;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создание условий для освоения обучающимися способов успешного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различными политическими, правовыми, финансово-экономическими и другими социальными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для реализации личностного потенциала в современном динамично развивающемся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российском обществе;</w:t>
      </w:r>
    </w:p>
    <w:p>
      <w:pPr>
        <w:autoSpaceDN w:val="0"/>
        <w:autoSpaceDE w:val="0"/>
        <w:widowControl/>
        <w:spacing w:line="281" w:lineRule="auto" w:before="192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опыта применения полученных знаний и умений для выстраивания отношений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бытовой сферах; для соотнесения своих действий и действий других людей с 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 и нормами поведения, установленными законом; содействия правовыми способами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средствами защите правопорядка в обществе.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«ОБЩЕСТВОЗНАНИЕ» В УЧЕБНОМ ПЛАНЕ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учебным планом общее количество времени на учебный года обучения составляет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34 часа. Недельная нагрузка составляет 1 час. </w:t>
      </w:r>
    </w:p>
    <w:p>
      <w:pPr>
        <w:sectPr>
          <w:pgSz w:w="11900" w:h="16840"/>
          <w:pgMar w:top="316" w:right="740" w:bottom="1440" w:left="666" w:header="720" w:footer="720" w:gutter="0"/>
          <w:cols w:space="720" w:num="1" w:equalWidth="0"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и его социальное окружение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Биологическое и социальное в человеке. Черты сходства и различия человека и животного.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Потребности человека (биологические, социальные, духовные). Способности человека.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Индивид, индивидуальность, личность. Возрастные периоды жизни человека и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личности. Отношения между поколениями. Особенности подросткового возраста.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Люди с ограниченными возможностями здоровья, их особые потребности и социальная позиция.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Цели и мотивы деятельности. Виды деятельности (игра, труд, учение). Познание человеком мира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самого себя как вид деятельности.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 человека на образование. Школьное образование. Права и обязанности учащегося.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Общение. Цели и средства общения. Особенности общения подростков. Общение в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Отношения в малых группах. Групповые нормы и правила. Лидерство в группе. Межличностные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отношения (деловые, личные).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Отношения в семье. Роль семьи в жизни человека и общества. Семейные традиции. Семейный досуг.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Свободное время подростка.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Отношения с друзьями и сверстниками. Конфликты в межличностных отношениях.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Общество, в котором мы живём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общество. Связь общества и природы. Устройство общественной жизни. Основные сферы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 общества и их взаимодействие.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Социальные общности и группы. Положение человека в обществе.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такое экономика. Взаимосвязь жизни общества и его экономического развития. Виды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экономической деятельности. Ресурсы и возможности экономики нашей страны.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Политическая жизнь общества. Россия — многонациональное государство. Государственная власть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нашей стране. Государственный Герб, Государственный Флаг, Государственный Гимн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Федерации. Наша страна в начале XXI века. Место нашей Родины среди современных государств.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Культурная жизнь. Духовные ценности, традиционные ценности российского народа.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 общества. Усиление взаимосвязей стран и народов в условиях современного общества.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Глобальные проблемы современности и возможности их решения усилиями международного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сообщества и международных организаций.</w:t>
      </w:r>
    </w:p>
    <w:p>
      <w:pPr>
        <w:sectPr>
          <w:pgSz w:w="11900" w:h="16840"/>
          <w:pgMar w:top="298" w:right="632" w:bottom="1440" w:left="666" w:header="720" w:footer="720" w:gutter="0"/>
          <w:cols w:space="720" w:num="1" w:equalWidth="0"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и метапредметные результаты представлены с учётом особенностей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обществознания в основной школе.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предметные результаты и содержание учебного предмета распределены по годам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с учётом входящих в курс содержательных модулей (разделов)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программы, представленных в Федеральном государственном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образовательном стандарте основного общего образования, а также с учётом Примерной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воспитания. Содержательные модули (разделы) охватывают знания об обществе и человеке в целом,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 всех основных сфер жизни общества и знание основ российского права. Представленный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программе вариант распределения модулей (разделов) по годам обучения является одним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возможных.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Научным сообществом и представителями высшей школы предлагается такое распределение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содержания, при котором модуль (раздел) «Основы российского права» замыкает изучение курса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основной школе.</w:t>
      </w:r>
    </w:p>
    <w:p>
      <w:pPr>
        <w:autoSpaceDN w:val="0"/>
        <w:autoSpaceDE w:val="0"/>
        <w:widowControl/>
        <w:spacing w:line="230" w:lineRule="auto" w:before="38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83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Личностные результаты воплощают традиционные российские социокультурные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нравственные ценности, принятые в обществе нормы поведения, отражают готовность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руководствоваться ими в жизни, во взаимодействии с другими людьми, при принятии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решений. Они достигаются в единстве учебной и воспитательной деятельности в процессе развития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установки на решение практических задач социальной направленности и опыта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конструктивного социального поведения по основным направлениям воспитательной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том числе в части: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активное участие в жизни семьи,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местного сообщества, родного края, страны; неприятие любых форм экстремизма, дискриминации;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роли различных социальных институтов в жизни человека; представление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правах, свободах и обязанностях гражданина, социальных нормах и правилах межличностных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в поликультурном и многоконфессиональном обществе; представление о способах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противодействия коррупции; готовность к разнообразной созидательной деятельности,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взаимопониманию и взаимопомощи; активное участие в школьном самоуправлении; готовность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участию в гуманитарной деятельности (волонтёрство, помощь людям, нуждающимся в ней).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обществе; проявление интереса к познанию родного языка, истории, культуры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Федерации, своего края, народов России; ценностное отношение к достижениям своей Родины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России, к науке, искусству, спорту, технологиям, боевым подвигам и трудовым достижениям народа;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символам России, государственным праздникам; историческому, природному наследию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памятникам, традициям разных народов, 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своё поведение и поступки, поведение и поступки других людей с позиции нравственных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поступков; свобода и ответственность личности в условиях индивидуального и общественного</w:t>
      </w:r>
    </w:p>
    <w:p>
      <w:pPr>
        <w:sectPr>
          <w:pgSz w:w="11900" w:h="16840"/>
          <w:pgMar w:top="298" w:right="650" w:bottom="360" w:left="666" w:header="720" w:footer="720" w:gutter="0"/>
          <w:cols w:space="720" w:num="1" w:equalWidth="0"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пространства.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жизни; ответственное отношение к своему здоровью и установка на здоровый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 жизни; осознание последствий и неприятие вредных привычек (употребление алкоголя,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наркотиков, курение) и иных форм вреда для физического и психического здоровья; соблюдение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 безопасности, в том числе навыки безопасного поведения в интернет-среде;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навыков рефлексии, признание своего права на ошибку и такого же права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города, края) технологической и социальной направленности, способность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инициировать, планировать и самостоятельно выполнять такого рода деятельность; интерес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практическому изучению профессий и труда различного рода, в том числе на основе применения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изучаемого предметного знания; осознание важности обучения на протяжении всей жизни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успешной профессиональной деятельности и развитие необходимых умений для этого; уважение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труду и результатам трудовой деятельности; осознанный выбор и построение индивидуальной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траектории образования и жизненных планов с учётом личных и общественных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оценка возможных последствий своих действий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повышение уровня экологической культуры, осознание глобального характера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экологических проблем и путей их решения; активное неприятие действий, приносящих вред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среде; осознание своей роли как гражданина и потребителя в условиях взаимос​вязи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природной, технологической и социальной сред; готовность к участию в практической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о взаимосвязях человека с природной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средой; овладение языковой и читательской культурой как средством познания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основными навыками исследовательской деятельности; установка на осмысление опыта,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благополучия.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условиям социальной и природной среды: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обучающимися социального опыта, основных социальных ролей,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группах и сообществах, включая семью, группы, сформированные по профессиональной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а также в рамках социального взаимодействия с людьми из другой культурной среды;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во взаимодействии в условиях неопределённости, открытость опыту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знаниям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способность действовать в условиях неопределённости, открытость опыту и знаниям других,</w:t>
      </w:r>
    </w:p>
    <w:p>
      <w:pPr>
        <w:sectPr>
          <w:pgSz w:w="11900" w:h="16840"/>
          <w:pgMar w:top="286" w:right="732" w:bottom="438" w:left="666" w:header="720" w:footer="720" w:gutter="0"/>
          <w:cols w:space="720" w:num="1" w:equalWidth="0"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повышать уровень своей компетентности через практическую деятельность, в том числе умение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учиться у других людей; осознавать в совместной деятельности новые знания, навыки и компетенции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опыта других; навык выявления и связывания образов, способность формирования новых знаний,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способность формулировать идеи, понятия, гипотезы об объектах и явлениях,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ранее 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формулировать идеи, понятия, гипотезы об объектах и явлениях, в том числе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анализировать и выявлять взаимосвязи природы, общества и экономики;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оценивать свои действия с учётом влияния на окружающую среду, достижений целей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осознавать стрессовую ситуацию, оценивать происходящие изменения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последствия; воспринимать стрессовую ситуацию как вызов, требующий контрмер;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стресса, корректировать принимаемые решения и действия; формулировать 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риски и последствия, формировать опыт, уметь находить позитивное в произошедшей ситуации; быть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готовым действовать в отсутствие 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обществознания: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социальных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социальных фактов, основания для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обобщения и сравнения, критерии проводимого анализа;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фактах, данных и наблюдениях;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 информации, данных, необходимых для решения поставленной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аналогии, 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решения, выбирать наи​более подходящий с учётом самостоятельно выделенных критериев).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объекта,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аргументировать свою позицию, мнение;</w:t>
      </w:r>
    </w:p>
    <w:p>
      <w:pPr>
        <w:sectPr>
          <w:pgSz w:w="11900" w:h="16840"/>
          <w:pgMar w:top="286" w:right="654" w:bottom="296" w:left="666" w:header="720" w:footer="720" w:gutter="0"/>
          <w:cols w:space="720" w:num="1" w:equalWidth="0"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самостоятельно составленному плану небольшое исследование по установлению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объекта изучения, причинно-следственных связей и зависимостей объектов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исследования;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исследования,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выдвигать предположения об их развитии в новых условиях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контекстах.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 из источников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анализировать, систематизировать и интерпретировать информацию различных видов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 представления;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предложенным педагогическим работником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 и (или) дискуссии задавать вопросы по существу обсуждаемой темы и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публично представлять результаты выполненного исследования, проекта;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иллюстративных материалов.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мнения нескольких людей, проявлять готовность руководить,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планировать организацию совместной работы, определять свою роль (с учётом предпочтений и</w:t>
      </w:r>
    </w:p>
    <w:p>
      <w:pPr>
        <w:sectPr>
          <w:pgSz w:w="11900" w:h="16840"/>
          <w:pgMar w:top="310" w:right="822" w:bottom="356" w:left="666" w:header="720" w:footer="720" w:gutter="0"/>
          <w:cols w:space="720" w:num="1" w:equalWidth="0"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возможностей всех участников взаимодействия), распределять задачи между членами команды,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мнений, «мозговые штурмы»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сравнивать результаты с исходной задачей и вклад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готовность к предоставлению отчёта 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принятие решений в группе);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учётом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предложенный алгоритм с учётом получения новых знаний об изучаемом объекте;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способами самоконтроля, самомотивации и рефлексии;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ситуации и предлагать план её изменения;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учитывать контекст и предвидеть трудности, которые могут возникнуть при решении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адаптировать 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результатов деятельности, давать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приобретённому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установленных ошибок, возникших трудностей;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соответствие результата цели и условиям.</w:t>
      </w:r>
    </w:p>
    <w:p>
      <w:pPr>
        <w:autoSpaceDN w:val="0"/>
        <w:autoSpaceDE w:val="0"/>
        <w:widowControl/>
        <w:spacing w:line="281" w:lineRule="auto" w:before="7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и намерения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регулировать способ выражения эмоций.</w:t>
      </w:r>
    </w:p>
    <w:p>
      <w:pPr>
        <w:autoSpaceDN w:val="0"/>
        <w:autoSpaceDE w:val="0"/>
        <w:widowControl/>
        <w:spacing w:line="281" w:lineRule="auto" w:before="70" w:after="0"/>
        <w:ind w:left="180" w:right="403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человеку, его мнению;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на ошибку и такое же право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открытость себе и другим;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и его социальное окружение</w:t>
      </w:r>
    </w:p>
    <w:p>
      <w:pPr>
        <w:autoSpaceDN w:val="0"/>
        <w:autoSpaceDE w:val="0"/>
        <w:widowControl/>
        <w:spacing w:line="271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осваивать и применять знания о социальных свойствах человека, формировании личности,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человека и её видах, образовании, правах и обязанностях учащихся, общении и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правилах, особенностях взаимодействия человека с другими людьми;</w:t>
      </w:r>
    </w:p>
    <w:p>
      <w:pPr>
        <w:sectPr>
          <w:pgSz w:w="11900" w:h="16840"/>
          <w:pgMar w:top="286" w:right="742" w:bottom="348" w:left="666" w:header="720" w:footer="720" w:gutter="0"/>
          <w:cols w:space="720" w:num="1" w:equalWidth="0"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традиционные российские духовно-нравственные ценности на примерах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семьи, семейных традиций; характеризовать основные потребности человека, показывать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индивидуальный характер; особенности личностного становления и социальной позиции людей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ограниченными возможностями здоровья; деятельность человека; образование и его значение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человека и общества;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деятельности людей, её различных мотивов и особенностей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современных условиях; малых групп, положения человека в группе; конфликтных ситуаций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малой группе и конструктивных разрешений конфликтов; проявлений лидерства, соперничества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сотрудничества людей в группах;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классифицировать по разным признакам виды деятельности человека, потребности людей;</w:t>
      </w:r>
    </w:p>
    <w:p>
      <w:pPr>
        <w:autoSpaceDN w:val="0"/>
        <w:autoSpaceDE w:val="0"/>
        <w:widowControl/>
        <w:spacing w:line="262" w:lineRule="auto" w:before="192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понятия «индивид», «индивидуальность», «личность»; свойства человека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животных; виды деятельности (игра, труд, учение);</w:t>
      </w:r>
    </w:p>
    <w:p>
      <w:pPr>
        <w:autoSpaceDN w:val="0"/>
        <w:autoSpaceDE w:val="0"/>
        <w:widowControl/>
        <w:spacing w:line="262" w:lineRule="auto" w:before="190" w:after="0"/>
        <w:ind w:left="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и объяснять взаимосвязи людей в малых группах; целей, способов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результатов деятельности, целей и средств общения;</w:t>
      </w:r>
    </w:p>
    <w:p>
      <w:pPr>
        <w:autoSpaceDN w:val="0"/>
        <w:autoSpaceDE w:val="0"/>
        <w:widowControl/>
        <w:spacing w:line="276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полученные знания для объяснения (устного и письменного) сущности общения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социального явления, познания человеком мира и самого себя как вида деятельности,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непрерывного образования, значения личного социального опыта при осуществлении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образовательной деятельности и общения в школе, семье, группе сверстников;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и аргументировать с опорой на обществоведческие знания и личный социальный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 своё отношение к людям с ограниченными возможностями здоровья, к различным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способам выражения личной индивидуальности, к различным формам неформального общения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подростков;</w:t>
      </w:r>
    </w:p>
    <w:p>
      <w:pPr>
        <w:autoSpaceDN w:val="0"/>
        <w:autoSpaceDE w:val="0"/>
        <w:widowControl/>
        <w:spacing w:line="262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решать познавательные и практические задачи, касающиеся прав и обязанностей учащегося;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отражающие особенности ​отношений в семье, со сверстниками, старшими и младшими;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овладевать смысловым чтением текстов обществоведческой тематики, в том числе извлечений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Закона «Об образовании в Российской Федерации»; составлять на их основе план,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преобразовывать текстовую информацию в таблицу, схему;</w:t>
      </w:r>
    </w:p>
    <w:p>
      <w:pPr>
        <w:autoSpaceDN w:val="0"/>
        <w:autoSpaceDE w:val="0"/>
        <w:widowControl/>
        <w:spacing w:line="278" w:lineRule="auto" w:before="19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искать и извлекать информацию о связи поколений в нашем обществе, об особенностях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подросткового возраста, о правах и обязанностях учащегося из разных адаптированных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источников (в том числе учебных материалов) и публикаций СМИ с соблюдением правил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информационной безопасности при работе в Интернете;</w:t>
      </w:r>
    </w:p>
    <w:p>
      <w:pPr>
        <w:autoSpaceDN w:val="0"/>
        <w:autoSpaceDE w:val="0"/>
        <w:widowControl/>
        <w:spacing w:line="271" w:lineRule="auto" w:before="190" w:after="0"/>
        <w:ind w:left="0" w:right="78" w:firstLine="0"/>
        <w:jc w:val="both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анализировать, обобщать, систематизировать, оценивать социальную информацию о человеке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его социальном окружении из адаптированных источников (в том числе учебных материалов)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публикаций в СМИ;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собственные поступки и поведение других людей в ходе общения, в ситуациях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взаимодействия с людьми с ограниченными возможностями здоровья; оценивать своё отношение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учёбе как важному виду деятельности;</w:t>
      </w:r>
    </w:p>
    <w:p>
      <w:pPr>
        <w:autoSpaceDN w:val="0"/>
        <w:autoSpaceDE w:val="0"/>
        <w:widowControl/>
        <w:spacing w:line="271" w:lineRule="auto" w:before="19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приобретать опыт использования полученных знаний в практической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повседневной жизни для выстраивания отношений с представителями старших поколений, со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сверстниками и младшими по возрасту, активного участия в жизни школы и класса;</w:t>
      </w:r>
    </w:p>
    <w:p>
      <w:pPr>
        <w:autoSpaceDN w:val="0"/>
        <w:autoSpaceDE w:val="0"/>
        <w:widowControl/>
        <w:spacing w:line="262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приобретать опыт совместной деятельности,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культуры, национальной и религиозной принадлежности на основе гуманистических ценностей,</w:t>
      </w:r>
    </w:p>
    <w:p>
      <w:pPr>
        <w:sectPr>
          <w:pgSz w:w="11900" w:h="16840"/>
          <w:pgMar w:top="316" w:right="686" w:bottom="302" w:left="1086" w:header="720" w:footer="720" w:gutter="0"/>
          <w:cols w:space="720" w:num="1" w:equalWidth="0"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8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взаимопонимания между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Общество, в котором мы живём</w:t>
      </w:r>
    </w:p>
    <w:p>
      <w:pPr>
        <w:autoSpaceDN w:val="0"/>
        <w:autoSpaceDE w:val="0"/>
        <w:widowControl/>
        <w:spacing w:line="276" w:lineRule="auto" w:before="17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осваивать и применять знания об обществе и природе, положении человека в обществе;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процессах и явлениях в экономической жизни общества; явлениях в политической жизни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о народах России, о государственной власти в Российской Федерации; культуре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духовной жизни; типах общества, глобальных проблемах;</w:t>
      </w:r>
    </w:p>
    <w:p>
      <w:pPr>
        <w:autoSpaceDN w:val="0"/>
        <w:autoSpaceDE w:val="0"/>
        <w:widowControl/>
        <w:spacing w:line="271" w:lineRule="auto" w:before="190" w:after="0"/>
        <w:ind w:left="24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устройство общества, российское государство, высшие органы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государственной власти в Российской Федерации, традиционные российские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нравственные ценности, особенности информационного общества;</w:t>
      </w:r>
    </w:p>
    <w:p>
      <w:pPr>
        <w:autoSpaceDN w:val="0"/>
        <w:autoSpaceDE w:val="0"/>
        <w:widowControl/>
        <w:spacing w:line="262" w:lineRule="auto" w:before="192" w:after="0"/>
        <w:ind w:left="24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разного положения людей в обществе, видов экономической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глобальных проблем;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классифицировать социальные общности и группы;</w:t>
      </w:r>
    </w:p>
    <w:p>
      <w:pPr>
        <w:autoSpaceDN w:val="0"/>
        <w:autoSpaceDE w:val="0"/>
        <w:widowControl/>
        <w:spacing w:line="262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социальные общности и группы, положение в об​ществе различных людей;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различные формы хозяйствования;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 взаимодействия общества и природы, человека и общества,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основных участников экономики;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полученные знания для объяснения (устного и письменного) влияния природы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общество и общества на природу сущности и взаимосвязей явлений, процессов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действительности;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и аргументировать с опорой на обществоведческие знания, факты общественной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 и личный социальный опыт своё отношение к проблемам взаимодействия человека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природы, сохранению духовных ценностей российского народа;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решать познавательные и практические задачи (в том числе задачи, отражающие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возможности юного гражданина внести свой вклад в решение экологической проблемы);</w:t>
      </w:r>
    </w:p>
    <w:p>
      <w:pPr>
        <w:autoSpaceDN w:val="0"/>
        <w:autoSpaceDE w:val="0"/>
        <w:widowControl/>
        <w:spacing w:line="271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овладевать смысловым чтением текстов обществоведческой тематики, касающихся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человека и природы, уст​ройства общественной жизни, основных сфер жизни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общества;</w:t>
      </w:r>
    </w:p>
    <w:p>
      <w:pPr>
        <w:autoSpaceDN w:val="0"/>
        <w:autoSpaceDE w:val="0"/>
        <w:widowControl/>
        <w:spacing w:line="262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извлекать информацию из разных источников о человеке и обществе, включая информацию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народах России;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анализировать, обобщать, систематизировать, оценивать социальную информацию, включая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экономико-статистическую, из адаптированных источников (в том числе учебных материалов)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публикаций в СМИ; используя обществоведческие знания, формулировать выводы;</w:t>
      </w:r>
    </w:p>
    <w:p>
      <w:pPr>
        <w:autoSpaceDN w:val="0"/>
        <w:autoSpaceDE w:val="0"/>
        <w:widowControl/>
        <w:spacing w:line="262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собственные поступки и поведение других людей с точки зрения их соответствия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духовным традициям общества;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полученные знания, включая основы финансовой грамотности, в практической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направленной на охрану природы; защиту прав потребителя (в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потребителя финансовых услуг), на соблюдение традиций общества, в котором мы живём;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осуществлять совместную деятельность, включая взаимодействие с людьми другой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национальной и религиозной принадлежности на основе взаимопонимания между людьми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разных культур; осознавать ценность культуры и традиций народов России.</w:t>
      </w:r>
    </w:p>
    <w:p>
      <w:pPr>
        <w:sectPr>
          <w:pgSz w:w="11900" w:h="16840"/>
          <w:pgMar w:top="304" w:right="744" w:bottom="482" w:left="846" w:header="720" w:footer="720" w:gutter="0"/>
          <w:cols w:space="720" w:num="1" w:equalWidth="0"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202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6"/>
            <w:vMerge w:val="restart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8116"/>
            <w:vMerge w:val="restart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Человек и его социальное окружение </w:t>
            </w:r>
          </w:p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202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6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Социальное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становление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человека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5.600000000000023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4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социальных свойствах человека: распознавать в предлагаемых ситуациях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особенности биологического и социального в человеке;</w:t>
            </w:r>
          </w:p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16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Деятельность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человека.</w:t>
            </w:r>
          </w:p>
          <w:p>
            <w:pPr>
              <w:autoSpaceDN w:val="0"/>
              <w:autoSpaceDE w:val="0"/>
              <w:widowControl/>
              <w:spacing w:line="250" w:lineRule="auto" w:before="3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Учебная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деятельность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школьника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4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деятельности людей, её различных мотивов и особенностей в современных условиях: находить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соответствующие факты в предоставленных учителем текстах и иллюстрациях, привлекать собственный опыт;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120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Общение и 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роль в жизни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4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полученные знания для объяснения (устного и письменного) сущности общения как социального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явления, значения личного социального опыта при осуществлении общения в школе, семье, группе сверстников: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результаты общения в конкретных ситуациях с учётом особенностей его современных форм. Основы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функциональной грамотности: глобальные компетенции;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малой группе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4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и объяснять взаимосвязи людей в малых группах: описывать социальные связи подростка с членами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семьи, одноклассниками, сверстниками, друзьями; Устанавливать и объяснять взаимосвязи людей в малых группах: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описывать социальные связи подростка с членами семьи, одноклассниками, сверстниками, друзьями;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98"/>
            <w:gridSpan w:val="2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3376"/>
            <w:gridSpan w:val="6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2.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Общество, в котором мы живём </w:t>
            </w:r>
          </w:p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6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Общество —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совместная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жизнь людей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4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и аргументировать с опорой на обществоведческие знания, факты общественной жизни и личный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социальный опыт своё отношение к проблемам взаимодействия человека и природы: формулировать суждения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аргументы, на основе информации, предложенной учителем. Основы функциональной грамотности: глобальные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компетенции;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6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Положение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 обществе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Формировать ценностное отношение к окружающим людям и обществу в целом;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Роль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экономики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жизни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общества.</w:t>
            </w:r>
          </w:p>
          <w:p>
            <w:pPr>
              <w:autoSpaceDN w:val="0"/>
              <w:autoSpaceDE w:val="0"/>
              <w:widowControl/>
              <w:spacing w:line="247" w:lineRule="auto" w:before="32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участники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экономики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взаимосвязи деятельности основных участников экономики: описывать их взаимодействие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предоставленных учителем источников;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120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Политическая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жизнь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4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явлениях в политической жизни общества, о народах России, о государственной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власти в Российской Федерации: описывать политические события, государственные символы России;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12"/>
        </w:trPr>
        <w:tc>
          <w:tcPr>
            <w:tcW w:type="dxa" w:w="39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1202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2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Культурная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жизнь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4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Характеризовать традиционные российские духовно-нрав- ственные ценности: описывать духовные ценности и со-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бытия культурной жизни народов России на основе предоставленных учителем материалов, ситуации проявления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милосердия, справедливости и др.;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76" w:left="666" w:header="720" w:footer="720" w:gutter="0"/>
          <w:cols w:space="720" w:num="1" w:equalWidth="0"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Развитие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общества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Осваивать и применять знания о типах общества: распознавать в тексте описания разных типов обществ;</w:t>
            </w:r>
          </w:p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3376"/>
            <w:gridSpan w:val="6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Итоговое повторение</w:t>
            </w:r>
          </w:p>
        </w:tc>
      </w:tr>
      <w:tr>
        <w:trPr>
          <w:trHeight w:hRule="exact" w:val="54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20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Защита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проектов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1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Защита проектов;</w:t>
            </w:r>
          </w:p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Зачет;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04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ЧАСОВ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132"/>
            <w:gridSpan w:val="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22"/>
        <w:gridCol w:w="1522"/>
        <w:gridCol w:w="1522"/>
        <w:gridCol w:w="1522"/>
        <w:gridCol w:w="1522"/>
        <w:gridCol w:w="1522"/>
        <w:gridCol w:w="152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446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2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2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2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22"/>
            <w:vMerge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446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Деятельность человека.Учебная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деятельность школьника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Деятельность человека.Учебная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деятельность школьника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Деятельность человека.Учебная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деятельность школьника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Деятельность человека.Учебная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деятельность школьника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Общение и его роль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Общение и его роль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580" w:bottom="538" w:left="666" w:header="720" w:footer="720" w:gutter="0"/>
          <w:cols w:space="720" w:num="1" w:equalWidth="0">
            <w:col w:w="10654" w:space="0"/>
            <w:col w:w="15534" w:space="0"/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22"/>
        <w:gridCol w:w="1522"/>
        <w:gridCol w:w="1522"/>
        <w:gridCol w:w="1522"/>
        <w:gridCol w:w="1522"/>
        <w:gridCol w:w="1522"/>
        <w:gridCol w:w="152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 в малой группе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Общество — совместная жизнь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людей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Общество — совместная жизнь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людей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Положение человекав обществе 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экономики в жизни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общества.Основные участники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экономики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Политическая жизнь 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Политическая жизнь 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Культурная жизнь 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Культурная жизнь 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Культурная жизнь 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общества 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44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44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проектов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Зачет;</w:t>
            </w:r>
          </w:p>
        </w:tc>
      </w:tr>
      <w:tr>
        <w:trPr>
          <w:trHeight w:hRule="exact" w:val="808"/>
        </w:trPr>
        <w:tc>
          <w:tcPr>
            <w:tcW w:type="dxa" w:w="39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654"/>
            <w:gridSpan w:val="2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80" w:bottom="764" w:left="666" w:header="720" w:footer="720" w:gutter="0"/>
          <w:cols w:space="720" w:num="1" w:equalWidth="0">
            <w:col w:w="10654" w:space="0"/>
            <w:col w:w="10654" w:space="0"/>
            <w:col w:w="15534" w:space="0"/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Боголюбов Л.Н., Виноградова Н.Ф., Городецкая Н.И. и другие. Обществознание, 6 класс.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Издательство «Просвещение» 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Поурочные разработки 6 класс: 0-28 учеб. пособие для общеобразоват. организаций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/ [ Н.И. Городецкая, Л.Ф. Иванова, Т.Е. Лискова и др.] 3-е изд. - М.: "Просвещение", 2016.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6 класс. Электронное приложение к учебнику Л.Н. Боголюбова /1 CD (в комплекте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учебником).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http://www.school.efu.ru/default.asp.</w:t>
      </w:r>
    </w:p>
    <w:p>
      <w:pPr>
        <w:autoSpaceDN w:val="0"/>
        <w:autoSpaceDE w:val="0"/>
        <w:widowControl/>
        <w:spacing w:line="262" w:lineRule="auto" w:before="70" w:after="0"/>
        <w:ind w:left="0" w:right="87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http://edu.ru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http://fcior.edu.ru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654" w:space="0"/>
            <w:col w:w="10654" w:space="0"/>
            <w:col w:w="15534" w:space="0"/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9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Мультимедийное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654" w:space="0"/>
            <w:col w:w="10654" w:space="0"/>
            <w:col w:w="15534" w:space="0"/>
            <w:col w:w="15534" w:space="0"/>
            <w:col w:w="10310" w:space="0"/>
            <w:col w:w="10128" w:space="0"/>
            <w:col w:w="10492" w:space="0"/>
            <w:col w:w="10412" w:space="0"/>
            <w:col w:w="10580" w:space="0"/>
            <w:col w:w="10502" w:space="0"/>
            <w:col w:w="10584" w:space="0"/>
            <w:col w:w="10602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654" w:space="0"/>
        <w:col w:w="10654" w:space="0"/>
        <w:col w:w="15534" w:space="0"/>
        <w:col w:w="15534" w:space="0"/>
        <w:col w:w="10310" w:space="0"/>
        <w:col w:w="10128" w:space="0"/>
        <w:col w:w="10492" w:space="0"/>
        <w:col w:w="10412" w:space="0"/>
        <w:col w:w="10580" w:space="0"/>
        <w:col w:w="10502" w:space="0"/>
        <w:col w:w="10584" w:space="0"/>
        <w:col w:w="10602" w:space="0"/>
        <w:col w:w="10494" w:space="0"/>
        <w:col w:w="10584" w:space="0"/>
        <w:col w:w="9590" w:space="0"/>
        <w:col w:w="5934" w:space="0"/>
        <w:col w:w="3656" w:space="0"/>
        <w:col w:w="95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