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792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187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16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Администрации Усть-Калманского района по образованию Алтайского края</w:t>
      </w:r>
    </w:p>
    <w:p>
      <w:pPr>
        <w:autoSpaceDN w:val="0"/>
        <w:autoSpaceDE w:val="0"/>
        <w:widowControl/>
        <w:spacing w:line="230" w:lineRule="auto" w:before="670" w:after="1436"/>
        <w:ind w:left="145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"Михайловская средняя общеобразовательная школа"</w:t>
      </w:r>
    </w:p>
    <w:p>
      <w:pPr>
        <w:sectPr>
          <w:pgSz w:w="11900" w:h="16840"/>
          <w:pgMar w:top="298" w:right="870" w:bottom="398" w:left="1440" w:header="720" w:footer="720" w:gutter="0"/>
          <w:cols w:space="720" w:num="1" w:equalWidth="0"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816" w:right="288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СОГЛАСОВАНО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Заместитель директора по УВР</w:t>
      </w:r>
    </w:p>
    <w:p>
      <w:pPr>
        <w:autoSpaceDN w:val="0"/>
        <w:autoSpaceDE w:val="0"/>
        <w:widowControl/>
        <w:spacing w:line="230" w:lineRule="auto" w:before="182" w:after="0"/>
        <w:ind w:left="0" w:right="524" w:firstLine="0"/>
        <w:jc w:val="righ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______________Пряхина С.Е.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398" w:right="1872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 xml:space="preserve">УТВЕРЖДЕНО </w:t>
      </w:r>
      <w:r>
        <w:br/>
      </w: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директор</w:t>
      </w:r>
    </w:p>
    <w:p>
      <w:pPr>
        <w:autoSpaceDN w:val="0"/>
        <w:autoSpaceDE w:val="0"/>
        <w:widowControl/>
        <w:spacing w:line="230" w:lineRule="auto" w:before="182" w:after="182"/>
        <w:ind w:left="398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______________Казанцева Л.Г.</w:t>
      </w:r>
    </w:p>
    <w:p>
      <w:pPr>
        <w:sectPr>
          <w:type w:val="nextColumn"/>
          <w:pgSz w:w="11900" w:h="16840"/>
          <w:pgMar w:top="298" w:right="870" w:bottom="398" w:left="1440" w:header="720" w:footer="720" w:gutter="0"/>
          <w:cols w:space="720" w:num="2" w:equalWidth="0">
            <w:col w:w="5934" w:space="0"/>
            <w:col w:w="3656" w:space="0"/>
            <w:col w:w="95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400.0" w:type="dxa"/>
      </w:tblPr>
      <w:tblGrid>
        <w:gridCol w:w="4795"/>
        <w:gridCol w:w="4795"/>
      </w:tblGrid>
      <w:tr>
        <w:trPr>
          <w:trHeight w:hRule="exact" w:val="490"/>
        </w:trPr>
        <w:tc>
          <w:tcPr>
            <w:tcW w:type="dxa" w:w="3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416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32" w:right="1152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br/>
            </w: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г.</w:t>
            </w:r>
          </w:p>
        </w:tc>
      </w:tr>
    </w:tbl>
    <w:p>
      <w:pPr>
        <w:autoSpaceDN w:val="0"/>
        <w:autoSpaceDE w:val="0"/>
        <w:widowControl/>
        <w:spacing w:line="262" w:lineRule="auto" w:before="978" w:after="0"/>
        <w:ind w:left="3024" w:right="3600" w:firstLine="0"/>
        <w:jc w:val="center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(ID 2744713)</w:t>
      </w:r>
    </w:p>
    <w:p>
      <w:pPr>
        <w:autoSpaceDN w:val="0"/>
        <w:autoSpaceDE w:val="0"/>
        <w:widowControl/>
        <w:spacing w:line="262" w:lineRule="auto" w:before="166" w:after="0"/>
        <w:ind w:left="3600" w:right="40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«Обществознание»</w:t>
      </w:r>
    </w:p>
    <w:p>
      <w:pPr>
        <w:autoSpaceDN w:val="0"/>
        <w:autoSpaceDE w:val="0"/>
        <w:widowControl/>
        <w:spacing w:line="262" w:lineRule="auto" w:before="670" w:after="0"/>
        <w:ind w:left="2304" w:right="273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для 9 класса основного общего образования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62" w:lineRule="auto" w:before="2112" w:after="0"/>
        <w:ind w:left="5924" w:right="0" w:hanging="90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Составитель: Минина Людмила Викторовна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истории и обществознания</w:t>
      </w:r>
    </w:p>
    <w:p>
      <w:pPr>
        <w:autoSpaceDN w:val="0"/>
        <w:autoSpaceDE w:val="0"/>
        <w:widowControl/>
        <w:spacing w:line="230" w:lineRule="auto" w:before="2830" w:after="0"/>
        <w:ind w:left="0" w:right="40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Михайловка 2022</w:t>
      </w:r>
    </w:p>
    <w:p>
      <w:pPr>
        <w:sectPr>
          <w:type w:val="continuous"/>
          <w:pgSz w:w="11900" w:h="16840"/>
          <w:pgMar w:top="298" w:right="870" w:bottom="398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sectPr>
          <w:pgSz w:w="11900" w:h="16840"/>
          <w:pgMar w:top="1440" w:right="1440" w:bottom="1440" w:left="1440" w:header="720" w:footer="720" w:gutter="0"/>
          <w:cols w:space="720" w:num="1" w:equalWidth="0"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обществознанию для 9 класса составлена на основе положений и требований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результатам освоения основной образовательной программы, представленных в Федеральном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государственном образовательном стандарте основного общего образования,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Концепцией преподавания учебного предмета «Обществознание» (2018 г.), а также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Примерной программы воспитания (2020 г.). Обществознание играет ведущую роль в выполнении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школой функции интеграции молодёжи в современное общество: учебный предмет позволяет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последовательно раскрывать учащимся подросткового возраста особенности современного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аспекты взаимодействия в современных условиях людей друг с другом, с основными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государства и гражданского общества, регулирующие эти взаимодействия социальные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курса «Обществознание», включающего знания о российском обществе и направлениях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развития в современных условиях, об основах конституционного строя нашей страны, правах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обязанностях человека и гражданина, способствует воспитанию российской гражданской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идентичности, готовности к служению Отечеству, приверженности нацио​нальным ценностям.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Привлечение при изучении курса различных источников социальной информации, включая СМИ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Интернет, помогает школьникам освоить язык современной культурной, социально-экономической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политической коммуникации, вносит свой вклад в формирование метапредметных умений 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необходимые сведения, осмысливать, преобразовывать и применять их.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учебного курса «Обществознание» содействует вхождению обучающихся в мир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общественных ценностей и в то же время открытию и утверждению собственного «Я»,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формированию способности к рефлексии, оценке своих возможностей и осознанию своего места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«ОБЩЕСТВОЗНАНИЕ»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Целями обществоведческого образования в основной школе являются:</w:t>
      </w:r>
    </w:p>
    <w:p>
      <w:pPr>
        <w:autoSpaceDN w:val="0"/>
        <w:autoSpaceDE w:val="0"/>
        <w:widowControl/>
        <w:spacing w:line="262" w:lineRule="auto" w:before="178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воспитание общероссийской идентичности, патриотизма, гражданственности,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ответственности, правового ​самосознания, приверженности базовым ценностям нашего народа;</w:t>
      </w:r>
    </w:p>
    <w:p>
      <w:pPr>
        <w:autoSpaceDN w:val="0"/>
        <w:autoSpaceDE w:val="0"/>
        <w:widowControl/>
        <w:spacing w:line="286" w:lineRule="auto" w:before="190" w:after="0"/>
        <w:ind w:left="42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у обучающихся понимания приоритетности общенациональных интересов,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приверженности правовым принципам, закреплённым в Конституции Российской Федерации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законодательстве Российской Федерации;развитие личности на исключительно важном этапе её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социализации — в подростковом возрасте, становление её духовно-нравственной, политической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правовой культуры, социального поведения, основанного на уважении закона и правопорядка;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интереса к изучению социальных и гуманитарных дисциплин; способности к личному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самоопределению, самореализации, самоконтролю; мотивации к высокопроизводительной,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наукоёмкой трудовой деятельности;</w:t>
      </w:r>
    </w:p>
    <w:p>
      <w:pPr>
        <w:autoSpaceDN w:val="0"/>
        <w:autoSpaceDE w:val="0"/>
        <w:widowControl/>
        <w:spacing w:line="28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обучающихся целостной картины общества, адекватной современному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уровню знаний и доступной по содержанию для школьников подросткового возраста; освоение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учащимися знаний об основных сферах человеческой деятельности, социальных институтах,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нормах, регулирующих общественные отношения, необходимые для взаимодействия с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 и выполнения типичных социальных ролей человека и гражданина;овладение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умениями функционально грамотного человека: получать из разнообразных источников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критически ​осмысливать социальную информацию, систематизировать, анализировать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полученные данные;</w:t>
      </w:r>
    </w:p>
    <w:p>
      <w:pPr>
        <w:sectPr>
          <w:pgSz w:w="11900" w:h="16840"/>
          <w:pgMar w:top="298" w:right="650" w:bottom="500" w:left="666" w:header="720" w:footer="720" w:gutter="0"/>
          <w:cols w:space="720" w:num="1" w:equalWidth="0"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42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освоение способов познавательной, коммуникативной, практической деятельности,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необходимых для участия в жизни гражданского общества и государства;</w:t>
      </w:r>
    </w:p>
    <w:p>
      <w:pPr>
        <w:autoSpaceDN w:val="0"/>
        <w:autoSpaceDE w:val="0"/>
        <w:widowControl/>
        <w:spacing w:line="276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создание условий для освоения обучающимися способов успешного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различными политическими, правовыми, финансово-экономическими и другими социальными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институтами для реализации личностного потенциала в современном динамично развивающемся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российском обществе;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опыта применения полученных знаний и умений для выстраивания отношений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бытовой сферах; для соотнесения своих действий и действий других людей с нравственными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ценностями и нормами поведения, установленными законом; содействия правовыми способами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средствами защите правопорядка в обществе.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298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МЕСТО УЧЕБНОГО ПРЕДМЕТА «ОБЩЕСТВОЗНАНИЕ» В УЧЕБНОМ ПЛАНЕ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учебным планом общее количество времени на учебный года обучения составляет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34 часа. Недельная нагрузка составляет 1 час. </w:t>
      </w:r>
    </w:p>
    <w:p>
      <w:pPr>
        <w:sectPr>
          <w:pgSz w:w="11900" w:h="16840"/>
          <w:pgMar w:top="328" w:right="740" w:bottom="1440" w:left="666" w:header="720" w:footer="720" w:gutter="0"/>
          <w:cols w:space="720" w:num="1" w:equalWidth="0"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в политическом измерении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Политика и политическая власть. Государство — политическая организация общества. Признаки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государства. Внутренняя и внешняя политика.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Форма государства. Монархия и республика — основные формы правления. Унитарное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федеративное государственно-территориальное устройство.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Политический режим и его виды.</w:t>
      </w:r>
    </w:p>
    <w:p>
      <w:pPr>
        <w:autoSpaceDN w:val="0"/>
        <w:autoSpaceDE w:val="0"/>
        <w:widowControl/>
        <w:spacing w:line="262" w:lineRule="auto" w:before="70" w:after="0"/>
        <w:ind w:left="18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Демократия, демократические ценности. Правовое государство и гражданское общество.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Участие граждан в политике. Выборы, референдум.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Политические партии, их роль в демократическом обществе. Общественно-политические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организации.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Гражданин и государство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Основы конституционного строя Российской Федерации. Россия — демократическое федеративное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правовое государство с республиканской формой правления. Россия — социальное государство.</w:t>
      </w:r>
    </w:p>
    <w:p>
      <w:pPr>
        <w:autoSpaceDN w:val="0"/>
        <w:autoSpaceDE w:val="0"/>
        <w:widowControl/>
        <w:spacing w:line="262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направления и приоритеты социальной политики российского государства. Россия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светское государство.</w:t>
      </w:r>
    </w:p>
    <w:p>
      <w:pPr>
        <w:autoSpaceDN w:val="0"/>
        <w:autoSpaceDE w:val="0"/>
        <w:widowControl/>
        <w:spacing w:line="281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Законодательные, исполнительные и судебные органы государственной власти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Федерации. Президент — глава государства Российская Федерация. Федеральное Собрание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Федерации: Государственная Дума и Совет Федерации. Правительство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Федерации. Судебная система в Российской Федерации. Конституционный Суд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Федерации. Верховный Суд Российской Федерации.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Государственное управление. Противодействие коррупции в Российской Федерации.</w:t>
      </w:r>
    </w:p>
    <w:p>
      <w:pPr>
        <w:autoSpaceDN w:val="0"/>
        <w:autoSpaceDE w:val="0"/>
        <w:widowControl/>
        <w:spacing w:line="271" w:lineRule="auto" w:before="70" w:after="0"/>
        <w:ind w:left="0" w:right="86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Государственно-территориальное устройство Российской Федерации. Субъекты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Федерации: республика, край, область, город федерального значения, автономная область,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автономный округ. Конституционный статус субъектов Российской Федерации.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Местное самоуправление.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Конституция Российской Федерации о правовом статусе человека и гражданина. Гражданство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Федерации. Взаимосвязь конституционных прав, свобод и обязанностей гражданина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Федерации.</w:t>
      </w:r>
    </w:p>
    <w:p>
      <w:pPr>
        <w:autoSpaceDN w:val="0"/>
        <w:autoSpaceDE w:val="0"/>
        <w:widowControl/>
        <w:spacing w:line="262" w:lineRule="auto" w:before="192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в системе социальных отношений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Социальная структура общества. Многообразие социальных общностей и групп.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Социальная мобильность.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Социальный статус человека в обществе. Социальные роли. Ролевой набор подростка.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Социализация личности.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Роль семьи в социализации личности. Функции семьи. Семейные ценности. Основные роли членов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семьи.</w:t>
      </w:r>
    </w:p>
    <w:p>
      <w:pPr>
        <w:autoSpaceDN w:val="0"/>
        <w:autoSpaceDE w:val="0"/>
        <w:widowControl/>
        <w:spacing w:line="262" w:lineRule="auto" w:before="70" w:after="0"/>
        <w:ind w:left="18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Этнос и нация. Россия — многонациональное государство. Этносы и нации в диалоге культур.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Социальная политика Российского государства.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Социальные конфликты и пути их разрешения.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Отклоняющееся поведение. Опасность наркомании и алкоголизма для человека и общества.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Профилактика негативных отклонений поведения. Социальная и личная значимость здорового образа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жизни.</w:t>
      </w:r>
    </w:p>
    <w:p>
      <w:pPr>
        <w:autoSpaceDN w:val="0"/>
        <w:autoSpaceDE w:val="0"/>
        <w:widowControl/>
        <w:spacing w:line="262" w:lineRule="auto" w:before="190" w:after="0"/>
        <w:ind w:left="180" w:right="1008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Человек в современном изменяющемся мире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Информационное общество. Сущность глобализации. Причины, проявления и последствия</w:t>
      </w:r>
    </w:p>
    <w:p>
      <w:pPr>
        <w:sectPr>
          <w:pgSz w:w="11900" w:h="16840"/>
          <w:pgMar w:top="298" w:right="650" w:bottom="444" w:left="666" w:header="720" w:footer="720" w:gutter="0"/>
          <w:cols w:space="720" w:num="1" w:equalWidth="0"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глобализации, её противоречия. Глобальные проблемы и возможности их решения. Экологическая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ситуация и способы её улучшения.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Молодёжь — активный участник общественной жизни. Волонтёрское движение.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Профессии настоящего и будущего. Непрерывное образование и карьера.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Здоровый образ жизни. Социальная и личная значимость здорового образа жизни. Мода и спорт.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Современные формы связи и коммуникации: как они изменили мир. Особенности общения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виртуальном пространстве.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Перспективы развития общества.</w:t>
      </w:r>
    </w:p>
    <w:p>
      <w:pPr>
        <w:sectPr>
          <w:pgSz w:w="11900" w:h="16840"/>
          <w:pgMar w:top="286" w:right="1050" w:bottom="1440" w:left="666" w:header="720" w:footer="720" w:gutter="0"/>
          <w:cols w:space="720" w:num="1" w:equalWidth="0"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и метапредметные результаты представлены с учётом особенностей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обществознания в основной школе.</w:t>
      </w:r>
    </w:p>
    <w:p>
      <w:pPr>
        <w:autoSpaceDN w:val="0"/>
        <w:autoSpaceDE w:val="0"/>
        <w:widowControl/>
        <w:spacing w:line="28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Планируемые предметные результаты и содержание учебного предмета распределены по годам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обучения с учётом входящих в курс содержательных модулей (разделов) и требований к результатам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программы, представленных в Федеральном государственном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образовательном стандарте основного общего образования, а также с учётом Примерной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воспитания. Содержательные модули (разделы) охватывают знания об обществе и человеке в целом,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 всех основных сфер жизни общества и знание основ российского права. Представленный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программе вариант распределения модулей (разделов) по годам обучения является одним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возможных.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Научным сообществом и представителями высшей школы предлагается такое распределение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содержания, при котором модуль (раздел) «Основы российского права» замыкает изучение курса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основной школе.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Личностные результаты воплощают традиционные российские социокультурные и духовно-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нравственные ценности, принятые в обществе нормы поведения, отражают готовность обучающихся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руководствоваться ими в жизни, во взаимодействии с другими людьми, при принятии собственных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решений. Они достигаются в единстве учебной и воспитательной деятельности в процессе развития 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 установки на решение практических задач социальной направленности и опыта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конструктивного социального поведения по основным направлениям воспитательной деятельности,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активное участие в жизни семьи,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местного сообщества, родного края, страны; неприятие любых форм экстремизма, дискриминации;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роли различных социальных институтов в жизни человека; представление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правах, свободах и обязанностях гражданина, социальных нормах и правилах межличностных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отношений в поликультурном и многоконфессиональном обществе; представление о способах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противодействия коррупции; готовность к разнообразной созидательной деятельности, стремление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взаимопониманию и взаимопомощи; активное участие в школьном самоуправлении; готовность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участию в гуманитарной деятельности (волонтёрство, помощь людям, нуждающимся в ней).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обществе; проявление интереса к познанию родного языка, истории, культуры Российской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Федерации, своего края, народов России; ценностное отношение к достижениям своей Родины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России, к науке, искусству, спорту, технологиям, боевым подвигам и трудовым достижениям народа;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символам России, государственным праздникам; историческому, природному наследию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памятникам, традициям разных народов, 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своё поведение и поступки, поведение и поступки других людей с позиции нравственных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поступков; свобода и ответственность личности в условиях индивидуального и общественного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пространства.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жизни; ответственное отношение к своему здоровью и установка на здоровый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 жизни; осознание последствий и неприятие вредных привычек (употребление алкоголя,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наркотиков, курение) и иных форм вреда для физического и психического здоровья; соблюдение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 безопасности, в том числе навыки безопасного поведения в интернет-среде;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навыков рефлексии, признание своего права на ошибку и такого же права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организации, города, края) технологической и социальной направленности, способность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инициировать, планировать и самостоятельно выполнять такого рода деятельность; интерес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практическому изучению профессий и труда различного рода, в том числе на основе применения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изучаемого предметного знания; осознание важности обучения на протяжении всей жизни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успешной профессиональной деятельности и развитие необходимых умений для этого; уважение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труду и результатам трудовой деятельности; осознанный выбор и построение индивидуальной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траектории образования и жизненных планов с учётом личных и общественных интересов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оценка возможных последствий своих действий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повышение уровня экологической культуры, осознание глобального характера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экологических проблем и путей их решения; активное неприятие действий, приносящих вред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среде; осознание своей роли как гражданина и потребителя в условиях взаимосвязи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природной, технологической и социальной сред; готовность к участию в практической деятельности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человека, природы и общества, о взаимосвязях человека с природной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средой; овладение языковой и читательской культурой как средством познания мира;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основными навыками исследовательской деятельности; установка на осмысление опыта,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благополучия.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Личностные результаты, обеспечивающие адаптацию обучающегося к изменяющимся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условиям социальной и природной среды: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обучающимися социального опыта, основных социальных ролей,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группах и сообществах, включая семью, группы, сформированные по профессиональной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а также в рамках социального взаимодействия с людьми из другой культурной среды;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во взаимодействии в условиях неопределённости, открытость опыту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знаниям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действовать в условиях неопределённости, открытость опыту и знаниям других,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повышать уровень своей компетентности через практическую деятельность, в том числе умение</w:t>
      </w:r>
    </w:p>
    <w:p>
      <w:pPr>
        <w:sectPr>
          <w:pgSz w:w="11900" w:h="16840"/>
          <w:pgMar w:top="292" w:right="732" w:bottom="432" w:left="666" w:header="720" w:footer="720" w:gutter="0"/>
          <w:cols w:space="720" w:num="1" w:equalWidth="0"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учиться у других людей; осознавать в совместной деятельности новые знания, навыки и компетенции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 опыта других; навык выявления и связывания образов, способность формирования новых знаний,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способность формулировать идеи, понятия, гипотезы об объектах и явлениях,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ранее 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формулировать идеи, понятия, гипотезы об объектах и явлениях, в том числе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неизвестных, осознавать дефицит собственных знаний и компетентностей, планировать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анализировать и выявлять взаимосвязи природы, общества и экономики;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оценивать свои действия с учётом влияния на окружающую среду, достижений целей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осознавать стрессовую ситуацию, оценивать происходящие изменения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их последствия; воспринимать стрессовую ситуацию как вызов, требующий контрмер;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стресса, корректировать принимаемые решения и действия; формулировать и 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риски и последствия, формировать опыт, уметь находить позитивное в произошедшей ситуации; быть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готовым действовать в отсутствие 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основной образовательной программы, формируемые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изучении обществознания: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социальных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социальных фактов, основания для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обобщения и сравнения, критерии проводимого анализа;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фактах, данных и наблюдениях;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 информации, данных, необходимых для решения поставленной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аналогии, 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решения, выбирать наи​более подходящий с учётом самостоятельно выделенных критериев).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объекта,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аргументировать свою позицию,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по самостоятельно составленному плану небольшое исследование по установлению</w:t>
      </w:r>
    </w:p>
    <w:p>
      <w:pPr>
        <w:sectPr>
          <w:pgSz w:w="11900" w:h="16840"/>
          <w:pgMar w:top="286" w:right="654" w:bottom="296" w:left="666" w:header="720" w:footer="720" w:gutter="0"/>
          <w:cols w:space="720" w:num="1" w:equalWidth="0"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объекта изучения, причинно-следственных связей и зависимостей объектов между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исследования;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исследования,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выдвигать предположения об их развитии в новых условиях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контекстах.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 из источников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анализировать, систематизировать и интерпретировать информацию различных видов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  представления;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предложенным педагогическим работником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 и (или) дискуссии задавать вопросы по существу обсуждаемой темы и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публично представлять результаты выполненного исследования, проекта;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иллюстративных материалов.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мнения нескольких людей, проявлять готовность руководить,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возможностей всех участников взаимодействия), распределять задачи между членами команды,</w:t>
      </w:r>
    </w:p>
    <w:p>
      <w:pPr>
        <w:sectPr>
          <w:pgSz w:w="11900" w:h="16840"/>
          <w:pgMar w:top="310" w:right="822" w:bottom="416" w:left="666" w:header="720" w:footer="720" w:gutter="0"/>
          <w:cols w:space="720" w:num="1" w:equalWidth="0"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мнений, «мозговые штурмы»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сравнивать результаты с исходной задачей и вклад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готовность к предоставлению отчёта 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принятие решений в группе);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учётом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предложенный алгоритм с учётом получения новых знаний об изучаемом объекте;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способами самоконтроля, самомотивации и рефлексии;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ситуации и предлагать план её изменения;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учитывать контекст и предвидеть трудности, которые могут возникнуть при решении учебной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задачи, адаптировать 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результатов деятельности, давать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приобретённому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установленных ошибок, возникших трудностей;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соответствие результата цели и условиям.</w:t>
      </w:r>
    </w:p>
    <w:p>
      <w:pPr>
        <w:autoSpaceDN w:val="0"/>
        <w:autoSpaceDE w:val="0"/>
        <w:widowControl/>
        <w:spacing w:line="281" w:lineRule="auto" w:before="70" w:after="0"/>
        <w:ind w:left="180" w:right="2016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и намерения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регулировать способ выражения эмоций.</w:t>
      </w:r>
    </w:p>
    <w:p>
      <w:pPr>
        <w:autoSpaceDN w:val="0"/>
        <w:autoSpaceDE w:val="0"/>
        <w:widowControl/>
        <w:spacing w:line="281" w:lineRule="auto" w:before="72" w:after="0"/>
        <w:ind w:left="180" w:right="4032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человеку, его мнению;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право на ошибку и такое же право другого;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открытость себе и другим;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в политическом измерении</w:t>
      </w:r>
    </w:p>
    <w:p>
      <w:pPr>
        <w:autoSpaceDN w:val="0"/>
        <w:autoSpaceDE w:val="0"/>
        <w:widowControl/>
        <w:spacing w:line="276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государстве, его признаках и форме, внутренней и внешней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политике, о демократии и демократических ценностях, о конституционном статусе гражданина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Федерации, о формах участия граждан в политике, выборах и референдуме,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политических партиях;</w:t>
      </w:r>
    </w:p>
    <w:p>
      <w:pPr>
        <w:sectPr>
          <w:pgSz w:w="11900" w:h="16840"/>
          <w:pgMar w:top="286" w:right="742" w:bottom="408" w:left="666" w:header="720" w:footer="720" w:gutter="0"/>
          <w:cols w:space="720" w:num="1" w:equalWidth="0"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государство как социальный институт; принципы и признаки демократии,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демократические ценности; роль государства в обществе на основе его функций; правовое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государство;</w:t>
      </w:r>
    </w:p>
    <w:p>
      <w:pPr>
        <w:autoSpaceDN w:val="0"/>
        <w:autoSpaceDE w:val="0"/>
        <w:widowControl/>
        <w:spacing w:line="281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примеры государств с различными формами правления, государственно-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территориального устройства и политическим режимом; реализации функций государства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примере внутренней и внешней политики России; политических партий и иных общественных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объединений граждан; законного участия граждан в политике; связи политических потрясений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социально-экономического кризиса в государстве;</w:t>
      </w:r>
    </w:p>
    <w:p>
      <w:pPr>
        <w:autoSpaceDN w:val="0"/>
        <w:autoSpaceDE w:val="0"/>
        <w:widowControl/>
        <w:spacing w:line="262" w:lineRule="auto" w:before="19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современные государства по разным признакам; элементы формы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государства; типы политических партий; типы общественно-политических организаций;</w:t>
      </w:r>
    </w:p>
    <w:p>
      <w:pPr>
        <w:autoSpaceDN w:val="0"/>
        <w:autoSpaceDE w:val="0"/>
        <w:widowControl/>
        <w:spacing w:line="281" w:lineRule="auto" w:before="19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устанавливать основания для сравнения) политическую власть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другими видами власти в обществе; демократические и недемократические политические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режимы, унитарное и федеративное территориально-государственное устройство, монархию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республику, политическую партию и общественно-политическое движение, выборы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референдум;</w:t>
      </w:r>
    </w:p>
    <w:p>
      <w:pPr>
        <w:autoSpaceDN w:val="0"/>
        <w:autoSpaceDE w:val="0"/>
        <w:widowControl/>
        <w:spacing w:line="271" w:lineRule="auto" w:before="19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взаимосвязи в отношениях между человеком, обществом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государством; между правами человека и гражданина и обязанностями граждан, связи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политических потрясений и социально-экономических кризисов в государстве;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объяснения сущности политики, политической власти,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значения политической деятельности в обществе; для объяснения взаимосвязи правового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государства и гражданского общества; для осмысления личного социального опыта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исполнении социальной роли гражданина; о роли информации и информационных технологий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современном мире для аргументированного объяснения роли СМИ в современном обществе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неприемлемость всех форм антиобщественного поведения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политике с точки зрения социальных ценностей и правовых норм;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рамках изученного материала познавательные и практические задачи, отражающие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типичные взаимодействия между субъектами политики; выполнение социальных ролей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избирателя, члена политической партии, участника общественно-политического движения;</w:t>
      </w:r>
    </w:p>
    <w:p>
      <w:pPr>
        <w:autoSpaceDN w:val="0"/>
        <w:autoSpaceDE w:val="0"/>
        <w:widowControl/>
        <w:spacing w:line="276" w:lineRule="auto" w:before="192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фрагментов Конституции Российской Федерации,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нормативных правовых актов, учебных и иных текстов обществоведческой тематики, связанных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деятельностью субъектов политики, преобразовывать текстовую информацию в таблицу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схему о функциях государства, политических партий, формах участия граждан в политике;</w:t>
      </w:r>
    </w:p>
    <w:p>
      <w:pPr>
        <w:autoSpaceDN w:val="0"/>
        <w:autoSpaceDE w:val="0"/>
        <w:widowControl/>
        <w:spacing w:line="276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искать и извлекать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о сущности политики, государстве и его роли в обществе: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заданию учителя выявлять соответствующие факты из разных адаптированных источников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учебных материалов) и публикаций СМИ с соблюдением правил информационной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безопасности при работе в Интернете;</w:t>
      </w:r>
    </w:p>
    <w:p>
      <w:pPr>
        <w:autoSpaceDN w:val="0"/>
        <w:autoSpaceDE w:val="0"/>
        <w:widowControl/>
        <w:spacing w:line="262" w:lineRule="auto" w:before="19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 и конкретизировать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социальную информацию о формах участия граждан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нашей страны в политической жизни, о выборах и референдуме;</w:t>
      </w:r>
    </w:p>
    <w:p>
      <w:pPr>
        <w:autoSpaceDN w:val="0"/>
        <w:autoSpaceDE w:val="0"/>
        <w:widowControl/>
        <w:spacing w:line="271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политическую деятельность различных субъектов политики с точки зрения учёта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ней интересов развития общества, её соответствия гуманистическим и демократическим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ценностям: выражать свою точку зрения, отвечать на вопросы, участвовать в дискуссии;</w:t>
      </w:r>
    </w:p>
    <w:p>
      <w:pPr>
        <w:sectPr>
          <w:pgSz w:w="11900" w:h="16840"/>
          <w:pgMar w:top="328" w:right="700" w:bottom="408" w:left="1086" w:header="720" w:footer="720" w:gutter="0"/>
          <w:cols w:space="720" w:num="1" w:equalWidth="0"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в практической учебной деятельности (включая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выполнение проектов индивидуально и в группе), в повседневной жизни для реализации прав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гражданина в политической сфере; а также в публичном представлении результатов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в соответствии с темой и ситуацией общения, особенностями аудитории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регламентом;</w:t>
      </w:r>
    </w:p>
    <w:p>
      <w:pPr>
        <w:autoSpaceDN w:val="0"/>
        <w:autoSpaceDE w:val="0"/>
        <w:widowControl/>
        <w:spacing w:line="28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принадлежности, на основе национальных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российского общества: гуманистических и демократических ценностей, идей мира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взаимопонимания между народами, людьми разных культур: выполнять учебные задания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парах и группах, исследовательские проекты.</w:t>
      </w:r>
    </w:p>
    <w:p>
      <w:pPr>
        <w:autoSpaceDN w:val="0"/>
        <w:autoSpaceDE w:val="0"/>
        <w:widowControl/>
        <w:spacing w:line="230" w:lineRule="auto" w:before="18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Гражданин и государство</w:t>
      </w:r>
    </w:p>
    <w:p>
      <w:pPr>
        <w:autoSpaceDN w:val="0"/>
        <w:autoSpaceDE w:val="0"/>
        <w:widowControl/>
        <w:spacing w:line="276" w:lineRule="auto" w:before="17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об основах конституционного строя и организации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государственной власти в Российской Федерации, государственно-территориальном устройстве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Федерации, деятельности высших органов власти и управления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Федерации; об основных направлениях внутренней политики Российской Федерации;</w:t>
      </w:r>
    </w:p>
    <w:p>
      <w:pPr>
        <w:autoSpaceDN w:val="0"/>
        <w:autoSpaceDE w:val="0"/>
        <w:widowControl/>
        <w:spacing w:line="276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Россию как демократическое федеративное правовое государство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республиканской формой правления, как социальное государство, как светское государство;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статус и полномочия Президента Российской Федерации, особенности формирования и функции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Государственной Думы и Совета Федерации, Правительства Российской Федерации;</w:t>
      </w:r>
    </w:p>
    <w:p>
      <w:pPr>
        <w:autoSpaceDN w:val="0"/>
        <w:autoSpaceDE w:val="0"/>
        <w:widowControl/>
        <w:spacing w:line="28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приводить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примеры и моделировать ситуации в политической сфере жизни общества,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связанные с осуществлением правомочий высших органов государственной власти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субъектов Федерации; деятельности политических партий; политики в сфере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 и образования, бюджетной и денежно-кредитной политики, политики в сфере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противодействии коррупции, обеспечения безопасности личности, общества и государства,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числе от терроризма и экстремизма;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 разным признакам (в том числе устанавливать существенный признак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классификации) полномочия высших органов государственной власти Российской Федерации;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опорой на Конституцию Российской Федерации полномочия центральных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органов государственной власти и субъектов Российской Федерации;</w:t>
      </w:r>
    </w:p>
    <w:p>
      <w:pPr>
        <w:autoSpaceDN w:val="0"/>
        <w:autoSpaceDE w:val="0"/>
        <w:widowControl/>
        <w:spacing w:line="271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взаимосвязи ветвей власти и субъектов политики в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федерального центра и субъектов Российской Федерации, между правами человека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гражданина и обязанностями граждан;</w:t>
      </w:r>
    </w:p>
    <w:p>
      <w:pPr>
        <w:autoSpaceDN w:val="0"/>
        <w:autoSpaceDE w:val="0"/>
        <w:widowControl/>
        <w:spacing w:line="276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использовать полученные знания для характеристики роли Российской Федерации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современном мире; для объяснения сущности проведения в отношении нашей страны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международной политики «сдерживания»; для объяснения необходимости противодействия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коррупции;</w:t>
      </w:r>
    </w:p>
    <w:p>
      <w:pPr>
        <w:autoSpaceDN w:val="0"/>
        <w:autoSpaceDE w:val="0"/>
        <w:widowControl/>
        <w:spacing w:line="276" w:lineRule="auto" w:before="190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с опорой на обществоведческие знания, факты общественной жизни и личный социальный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точки зрения ценностей гражданственности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патриотизма своё отношение к внутренней и внешней политике Российской Федерации,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проводимой по отношению к нашей стране политике «сдерживания»;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отражающие процессы, явления и события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политической жизни Российской Федерации, в международных отношениях;</w:t>
      </w:r>
    </w:p>
    <w:p>
      <w:pPr>
        <w:sectPr>
          <w:pgSz w:w="11900" w:h="16840"/>
          <w:pgMar w:top="328" w:right="766" w:bottom="422" w:left="846" w:header="720" w:footer="720" w:gutter="0"/>
          <w:cols w:space="720" w:num="1" w:equalWidth="0"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76" w:lineRule="auto" w:before="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систематизировать и конкретизировать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о политической жизни в стране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целом, в субъектах Российской Федерации, о деятельности высших органов государственной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власти, об основных направлениях внутренней и внешней политики, об усилиях нашего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государства в борьбе с экстремизмом и международным терроризмом;</w:t>
      </w:r>
    </w:p>
    <w:p>
      <w:pPr>
        <w:autoSpaceDN w:val="0"/>
        <w:autoSpaceDE w:val="0"/>
        <w:widowControl/>
        <w:spacing w:line="283" w:lineRule="auto" w:before="190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овладевать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смысловым чтением текстов обществоведческой тематики: отбирать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об основах конституционного строя Российской Федерации, гражданстве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Федерации, конституционном статусе человека и гражданина, о полномочиях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высших органов государственной власти, местном самоуправлении и его функциях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фрагментов Конституции Российской Федерации, других нормативных правовых актов и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предложенных учителем источников и учебных материалов, составлять на их основе план,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преобразовывать текстовую информацию в таблицу, схему;</w:t>
      </w:r>
    </w:p>
    <w:p>
      <w:pPr>
        <w:autoSpaceDN w:val="0"/>
        <w:autoSpaceDE w:val="0"/>
        <w:widowControl/>
        <w:spacing w:line="276" w:lineRule="auto" w:before="192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искать и извлекать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об основных направлениях внутренней и внешней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политики Российской Федерации, высших органов государственной власти, о статусе субъекта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в котором проживают обучающиеся: выявлять соответствующие факты из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публикаций СМИ с соблюдением правил информационной безопасности при работе в Интернете;</w:t>
      </w:r>
    </w:p>
    <w:p>
      <w:pPr>
        <w:autoSpaceDN w:val="0"/>
        <w:autoSpaceDE w:val="0"/>
        <w:widowControl/>
        <w:spacing w:line="28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обобщать, систематизировать и конкретизировать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информацию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важнейших изменениях в российском законодательстве, о ключевых решениях высших органов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государственной власти и управления Российской Федерации, субъектов Российской Федерации,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соотносить её с собственными знаниями о политике, формулировать выводы, подкрепляя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аргументами;</w:t>
      </w:r>
    </w:p>
    <w:p>
      <w:pPr>
        <w:autoSpaceDN w:val="0"/>
        <w:autoSpaceDE w:val="0"/>
        <w:widowControl/>
        <w:spacing w:line="27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поступки и поведение других людей в гражданско-правовой сфере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позиций национальных ценностей нашего общества, уважения норм российского права,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выражать свою точку зрения, отвечать на вопросы, участвовать в дискуссии;</w:t>
      </w:r>
    </w:p>
    <w:p>
      <w:pPr>
        <w:autoSpaceDN w:val="0"/>
        <w:autoSpaceDE w:val="0"/>
        <w:widowControl/>
        <w:spacing w:line="28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о государстве Российская Федерация в практической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деятельности (выполнять проблемные задания, индивидуальные и групповые проекты),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повседневной жизни для осознанного выполнения гражданских обязанностей; публично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представлять результаты своей деятельности (в рамках изученного материала, включая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проектную деятельность) в соответствии с темой и ситуацией общения, особенностями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аудитории и регламентом;</w:t>
      </w:r>
    </w:p>
    <w:p>
      <w:pPr>
        <w:autoSpaceDN w:val="0"/>
        <w:autoSpaceDE w:val="0"/>
        <w:widowControl/>
        <w:spacing w:line="262" w:lineRule="auto" w:before="192" w:after="0"/>
        <w:ind w:left="24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самостоятельно заполнять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форму (в том числе электронную) и составлять простейший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документ при использовании портала государственных услуг;</w:t>
      </w:r>
    </w:p>
    <w:p>
      <w:pPr>
        <w:autoSpaceDN w:val="0"/>
        <w:autoSpaceDE w:val="0"/>
        <w:widowControl/>
        <w:spacing w:line="276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культуры, национальной и религиозной принадлежности на основе национальных ценностей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современного российского общества: гуманистических и демократических ценностей, идей мира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взаимопонимания между народами,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в системе социальных отношений</w:t>
      </w:r>
    </w:p>
    <w:p>
      <w:pPr>
        <w:autoSpaceDN w:val="0"/>
        <w:autoSpaceDE w:val="0"/>
        <w:widowControl/>
        <w:spacing w:line="276" w:lineRule="auto" w:before="178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 социальной структуре общества, социальных общностях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группах; социальных стату​сах, ролях, социализации личности; важности семьи как ба​зового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социального института; об этносе и нациях, этническом многообразии современного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человечества, диалоге куль​тур, отклоняющемся поведении и здоровом образе жизни;</w:t>
      </w:r>
    </w:p>
    <w:p>
      <w:pPr>
        <w:autoSpaceDN w:val="0"/>
        <w:autoSpaceDE w:val="0"/>
        <w:widowControl/>
        <w:spacing w:line="262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функции семьи в обществе; основы социальной политики Российского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государства;</w:t>
      </w:r>
    </w:p>
    <w:p>
      <w:pPr>
        <w:sectPr>
          <w:pgSz w:w="11900" w:h="16840"/>
          <w:pgMar w:top="328" w:right="722" w:bottom="482" w:left="846" w:header="720" w:footer="720" w:gutter="0"/>
          <w:cols w:space="720" w:num="1" w:equalWidth="0"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различных социальных статусов, социальных ролей,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политики Российского государства;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классифицировать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социальные общности и группы;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виды социальной мобильности;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причины существования разных социальных групп; 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различий и конфликтов;</w:t>
      </w:r>
    </w:p>
    <w:p>
      <w:pPr>
        <w:autoSpaceDN w:val="0"/>
        <w:autoSpaceDE w:val="0"/>
        <w:widowControl/>
        <w:spacing w:line="276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для осмысления личного социального опыта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исполнении типичных для несовершеннолетних социальных ролей; аргументированного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объяснения социальной и личной значимости здорового образа жизни, опасности наркомании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алкоголизма для человека и общества;</w:t>
      </w:r>
    </w:p>
    <w:p>
      <w:pPr>
        <w:autoSpaceDN w:val="0"/>
        <w:autoSpaceDE w:val="0"/>
        <w:widowControl/>
        <w:spacing w:line="262" w:lineRule="auto" w:before="192" w:after="0"/>
        <w:ind w:left="24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опорой на обществоведческие знания, факты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общественной жизни и личный социальный опыт своё отношение к разным этносам;</w:t>
      </w:r>
    </w:p>
    <w:p>
      <w:pPr>
        <w:autoSpaceDN w:val="0"/>
        <w:autoSpaceDE w:val="0"/>
        <w:widowControl/>
        <w:spacing w:line="262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познавательные и практические задачи, отражающие типичные социальные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взаимодействия; направленные на распознавание отклоняющегося поведения и его видов;</w:t>
      </w:r>
    </w:p>
    <w:p>
      <w:pPr>
        <w:autoSpaceDN w:val="0"/>
        <w:autoSpaceDE w:val="0"/>
        <w:widowControl/>
        <w:spacing w:line="262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смысловое чтение текстов и составлять на основе учебных текстов план (в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числе отражающий изу​ченный материал о социализации личности);</w:t>
      </w:r>
    </w:p>
    <w:p>
      <w:pPr>
        <w:autoSpaceDN w:val="0"/>
        <w:autoSpaceDE w:val="0"/>
        <w:widowControl/>
        <w:spacing w:line="276" w:lineRule="auto" w:before="190" w:after="0"/>
        <w:ind w:left="24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извлекать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адаптированных источников, публикаций СМИ и Интернета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межнациональных отношениях, об историческом единстве народов России; преобразовывать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текста в модели (таблицу, диаграмму, схему) и из предложенных моделей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текст;</w:t>
      </w:r>
    </w:p>
    <w:p>
      <w:pPr>
        <w:autoSpaceDN w:val="0"/>
        <w:autoSpaceDE w:val="0"/>
        <w:widowControl/>
        <w:spacing w:line="281" w:lineRule="auto" w:before="190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анализировать, обобщать, систематизировать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текстовую и статистическую социальную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из адаптированных источников, учебных материалов и публикаций СМИ 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отклоняющемся поведении, его причинах и негативных последствиях; о выполнении членами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семьи своих социальных ролей; о социальных конфликтах; критически оценивать современную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социальную информацию;</w:t>
      </w:r>
    </w:p>
    <w:p>
      <w:pPr>
        <w:autoSpaceDN w:val="0"/>
        <w:autoSpaceDE w:val="0"/>
        <w:widowControl/>
        <w:spacing w:line="262" w:lineRule="auto" w:before="190" w:after="0"/>
        <w:ind w:left="24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оценивать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поступки и поведение, демонстрирующее отношение к людям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других национальностей; осознавать неприемлемость антиобщественного поведения;</w:t>
      </w:r>
    </w:p>
    <w:p>
      <w:pPr>
        <w:autoSpaceDN w:val="0"/>
        <w:autoSpaceDE w:val="0"/>
        <w:widowControl/>
        <w:spacing w:line="262" w:lineRule="auto" w:before="192" w:after="0"/>
        <w:ind w:left="240" w:right="115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в практической деятельности для выстраивания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собственного поведения с позиции здорового образа жизни;</w:t>
      </w:r>
    </w:p>
    <w:p>
      <w:pPr>
        <w:autoSpaceDN w:val="0"/>
        <w:autoSpaceDE w:val="0"/>
        <w:widowControl/>
        <w:spacing w:line="262" w:lineRule="auto" w:before="192" w:after="0"/>
        <w:ind w:left="24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совместную деятельность с людьми другой национальной и религиозной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принадлежности на основе веротерпимости и взаимопонимания между людьми разных культур.</w:t>
      </w:r>
    </w:p>
    <w:p>
      <w:pPr>
        <w:autoSpaceDN w:val="0"/>
        <w:autoSpaceDE w:val="0"/>
        <w:widowControl/>
        <w:spacing w:line="230" w:lineRule="auto" w:before="178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Человек в современном изменяющемся мире</w:t>
      </w:r>
    </w:p>
    <w:p>
      <w:pPr>
        <w:autoSpaceDN w:val="0"/>
        <w:autoSpaceDE w:val="0"/>
        <w:widowControl/>
        <w:spacing w:line="262" w:lineRule="auto" w:before="178" w:after="0"/>
        <w:ind w:left="24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осваивать и применять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знания об информационном обществе, глобализации, глобальных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проблемах;</w:t>
      </w:r>
    </w:p>
    <w:p>
      <w:pPr>
        <w:autoSpaceDN w:val="0"/>
        <w:autoSpaceDE w:val="0"/>
        <w:widowControl/>
        <w:spacing w:line="262" w:lineRule="auto" w:before="190" w:after="0"/>
        <w:ind w:left="24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характеризовать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сущность информационного общества; здоровый образ жизни;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глобализацию как важный общемировой интеграционный процесс;</w:t>
      </w:r>
    </w:p>
    <w:p>
      <w:pPr>
        <w:autoSpaceDN w:val="0"/>
        <w:autoSpaceDE w:val="0"/>
        <w:widowControl/>
        <w:spacing w:line="271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приводить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примеры глобальных проблем и возможных путей их решения; участия молодёжи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общественной жизни; влияния образования на возможности профессионального выбора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карьерного роста;</w:t>
      </w:r>
    </w:p>
    <w:p>
      <w:pPr>
        <w:autoSpaceDN w:val="0"/>
        <w:autoSpaceDE w:val="0"/>
        <w:widowControl/>
        <w:spacing w:line="230" w:lineRule="auto" w:before="190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требования к современным профессиям;</w:t>
      </w:r>
    </w:p>
    <w:p>
      <w:pPr>
        <w:sectPr>
          <w:pgSz w:w="11900" w:h="16840"/>
          <w:pgMar w:top="328" w:right="744" w:bottom="398" w:left="846" w:header="720" w:footer="720" w:gutter="0"/>
          <w:cols w:space="720" w:num="1" w:equalWidth="0"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0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устанавливать и объяснять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причины и последствия глобализации;</w:t>
      </w:r>
    </w:p>
    <w:p>
      <w:pPr>
        <w:autoSpaceDN w:val="0"/>
        <w:autoSpaceDE w:val="0"/>
        <w:widowControl/>
        <w:spacing w:line="271" w:lineRule="auto" w:before="19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полученные знания о современном обществе для решения познавательных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 и анализа ситуаций, включающих объяснение (устное и письменное) важности здорового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образа жизни, связи здоровья и спорта в жизни человека;</w:t>
      </w:r>
    </w:p>
    <w:p>
      <w:pPr>
        <w:autoSpaceDN w:val="0"/>
        <w:autoSpaceDE w:val="0"/>
        <w:widowControl/>
        <w:spacing w:line="271" w:lineRule="auto" w:before="190" w:after="0"/>
        <w:ind w:left="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определять и аргументировать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опорой на обществоведческие знания, факты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общественной жизни и личный социальный опыт своё отношение к современным формам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коммуникации; к здоровому образу жизни;</w:t>
      </w:r>
    </w:p>
    <w:p>
      <w:pPr>
        <w:autoSpaceDN w:val="0"/>
        <w:autoSpaceDE w:val="0"/>
        <w:widowControl/>
        <w:spacing w:line="262" w:lineRule="auto" w:before="19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решать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рамках изученного материала познавательные и практические задачи, связанные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волонтёрским движением; отражающие особенности коммуникации в виртуальном пространстве;</w:t>
      </w:r>
    </w:p>
    <w:p>
      <w:pPr>
        <w:autoSpaceDN w:val="0"/>
        <w:autoSpaceDE w:val="0"/>
        <w:widowControl/>
        <w:spacing w:line="271" w:lineRule="auto" w:before="19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смысловое чтение текстов (научно-популярных, публицистических и др.)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проблемам современного общества, глобализации; непрерывного образования; выбора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профессии;</w:t>
      </w:r>
    </w:p>
    <w:p>
      <w:pPr>
        <w:autoSpaceDN w:val="0"/>
        <w:autoSpaceDE w:val="0"/>
        <w:widowControl/>
        <w:spacing w:line="271" w:lineRule="auto" w:before="19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осуществлять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поиск и извлечение социальной информации (текстовой, графической,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аудиовизуальной) из различных источников о глобализации и её последствиях; о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непрерывного образования в современном обществе.</w:t>
      </w:r>
    </w:p>
    <w:p>
      <w:pPr>
        <w:sectPr>
          <w:pgSz w:w="11900" w:h="16840"/>
          <w:pgMar w:top="328" w:right="710" w:bottom="1440" w:left="1086" w:header="720" w:footer="720" w:gutter="0"/>
          <w:cols w:space="720" w:num="1" w:equalWidth="0"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874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 тем 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725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02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023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1.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политическом измерении </w:t>
            </w:r>
          </w:p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5.600000000000023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874"/>
            <w:tcBorders>
              <w:start w:sz="4.800000000000011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Политика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политическая власть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5.600000000000023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5.600000000000023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государство как социальный институт, роль государства в обществе на основе 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функций, правовое государство, принципы и признаки демократии, демократические ценности: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приводить описания на основе учебных текстов и межпредметных связей;</w:t>
            </w:r>
          </w:p>
        </w:tc>
        <w:tc>
          <w:tcPr>
            <w:tcW w:type="dxa" w:w="1020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023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Участие граждан в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политике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Классифицировать типы политических партий, типы общественно-политических организаций: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составлять таблицу, устанавливать основания для классификации;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27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270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2.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Гражданин и государство </w:t>
            </w:r>
          </w:p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87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Основы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конституционного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строя Российской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Федерации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основах конституционного строя Российской Федерации; основных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направлениях внутренней политики Российской Федерации, приоритетах социальной политики: находить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информацию в учебном тексте, дополнять учебный текст известными фактами;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31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Высшие органы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государственной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власти в Российской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Федерации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организации государственной власти в Российской Федерации,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основных направлениях внутренней политики Российской Федерации, включая основы политики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Российской Федерации в сфере противодействия коррупции, в обеспечении безопасности личности,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общества и государства, в том числе от терроризма и экстремизма: извлекать и использовать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информацию из фрагментов Конституции Российской Федерации, нормативных актов и учебных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текстов;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044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2.3.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Государственно-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территориальное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устройство Российской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Федерации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государственно-территориальном устройстве Российской Федерации: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извлекать и интерпретировать информацию из разных источников;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24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2.4.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Конституция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Российской Федерации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 правовом статусе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человека и гражданина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конституционном статусе гражданина Российской Федерации, об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основах политики в сфере обеспечения безопасности личности, общества и государства: называть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элементы конституционного статуса человека и гражданина Российской Федерации;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270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270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3.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системе социальных отношений </w:t>
            </w:r>
          </w:p>
        </w:tc>
      </w:tr>
      <w:tr>
        <w:trPr>
          <w:trHeight w:hRule="exact" w:val="734"/>
        </w:trPr>
        <w:tc>
          <w:tcPr>
            <w:tcW w:type="dxa" w:w="396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874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Социальные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общности и группы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5.600000000000364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5.600000000000364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социальной структуре общества, социальных общностях и группах: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в социальной структуре общества социальные общности и группы, извлекать данные из разных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источников, на их основе давать описания;</w:t>
            </w:r>
          </w:p>
        </w:tc>
        <w:tc>
          <w:tcPr>
            <w:tcW w:type="dxa" w:w="102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04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187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Статусы и роли.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Социализация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личности. Семья и её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функции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 социальных статусах, ролях и социализации личности, о важности семьи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 базового социального института: выделять в предоставленной информации сведения, относящиеся к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социальным статусам, ролям и социализации, социальному институту семьи, раскрывать сущность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процесса социализации личности;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526" w:left="666" w:header="720" w:footer="720" w:gutter="0"/>
          <w:cols w:space="720" w:num="1" w:equalWidth="0"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116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Этносы и нации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современном обществе.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Социальная политика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Российского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государства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11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этносе и нациях, этническом многообразии современного человечества,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диалоге культур: описывать этнонациональных интересов в многонациональном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многоконфессиональном обществе. Основы функциональной грамотности: глобальные компетенции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взаимодействие людей;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926"/>
        </w:trPr>
        <w:tc>
          <w:tcPr>
            <w:tcW w:type="dxa" w:w="39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1874"/>
            <w:tcBorders>
              <w:start w:sz="4.800000000000011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Отклоняющееся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поведение и здоровый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образ жизни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800000000000182" w:val="single" w:color="#000000"/>
              <w:top w:sz="4.800000000000068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2"/>
            <w:tcBorders>
              <w:start w:sz="4.7999999999999545" w:val="single" w:color="#000000"/>
              <w:top w:sz="4.800000000000068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полученные знания для аргументированного объяснения социальной и личной значимости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здорового образа жизни, опасности наркомании и алкоголизма для человека и общества: формулировать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суждения о послед- ствиях нарушения здорового образа жизни, об опасных последствиях наркомании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алкоголизма для человека и общества;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27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Итого по разделу 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</w:t>
            </w:r>
          </w:p>
        </w:tc>
        <w:tc>
          <w:tcPr>
            <w:tcW w:type="dxa" w:w="1270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4.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современном изменяющемся мире </w:t>
            </w:r>
          </w:p>
        </w:tc>
      </w:tr>
      <w:tr>
        <w:trPr>
          <w:trHeight w:hRule="exact" w:val="73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87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Человек в современном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изменяющемся мире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Осваивать и применять знания об информационном обществе: выявлять в предлагаемых ситуациях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признаки информационного общества, современные формы связи и коммуникации, особенности общения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 виртуальном пространстве;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187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Итоговое повторение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725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Защита проектов;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опрос;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227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270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227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ЧАСОВ ПО 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04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42"/>
            <w:tcBorders>
              <w:start w:sz="4.7999999999999545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0458"/>
            <w:gridSpan w:val="4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0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374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Политика и политическая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власть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Политика и политическая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власть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374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Политика и политическая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власть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Основы конституционного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строя 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Основы конституционного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строя 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Высшие органы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государственной власти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6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Высшие органы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государственной власти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Государственно-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территориальное устройство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Государственно-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территориальное устройство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Российской Федерации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Конституция Российской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Федерации о правовом статусе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 и гражданина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44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Конституция Российской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Федерации о правовом статусе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человека и гражданина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35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Социальные общности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группы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Социальные общности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группы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Статусы и роли. Социализация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личности. Семья и её функции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Статусы и роли. Социализация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личности. Семья и её функции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Статусы и роли. Социализация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личности. Семья и её функции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Статусы и роли. Социализация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личности. Семья и её функции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Этносы и нации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обществе.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Социальная политика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Российского государства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Этносы и нации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обществе.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Социальная политика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Российского государства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Этносы и нации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обществе.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Социальная политика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Российского государства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Отклоняющееся поведение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здоровый образ жизни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Отклоняющееся поведение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здоровый образ жизни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 в современном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изменяющемся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 в современном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изменяющемся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 в современном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изменяющемся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 в современном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изменяющемся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Человек в современном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изменяющемся мире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496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374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0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04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374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387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2654"/>
            <w:gridSpan w:val="2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Боголюбов Л.Н., Лазебникова А.Ю., Матвеев А.И. и другие. Обществознание. 9 кл. 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Поурочные разработки 9 класс : пособие для учителей образоват. организаций / [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Л.Н. Боголюбов, Е.И. Жильцова, А.Т. Кинкулькин и др.] ; Рос. акад. наук, Рос. акад. образования, из-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 "Просвещение"- М.: Просвещение, 2014.</w:t>
      </w:r>
    </w:p>
    <w:p>
      <w:pPr>
        <w:autoSpaceDN w:val="0"/>
        <w:autoSpaceDE w:val="0"/>
        <w:widowControl/>
        <w:spacing w:line="230" w:lineRule="auto" w:before="26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Обществознание. 9 класс. Электронное приложение к учебнику Л.Н. Боголюбова /1 CD ( в комплекте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учебником).</w:t>
      </w:r>
    </w:p>
    <w:p>
      <w:pPr>
        <w:autoSpaceDN w:val="0"/>
        <w:autoSpaceDE w:val="0"/>
        <w:widowControl/>
        <w:spacing w:line="262" w:lineRule="auto" w:before="70" w:after="0"/>
        <w:ind w:left="0" w:right="76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http:// fcior.edu.ru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http:school.edu.ru/defauit.asp.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0104" w:space="0"/>
            <w:col w:w="10310" w:space="0"/>
            <w:col w:w="10332" w:space="0"/>
            <w:col w:w="10288" w:space="0"/>
            <w:col w:w="10114" w:space="0"/>
            <w:col w:w="10492" w:space="0"/>
            <w:col w:w="10412" w:space="0"/>
            <w:col w:w="10580" w:space="0"/>
            <w:col w:w="10502" w:space="0"/>
            <w:col w:w="10584" w:space="0"/>
            <w:col w:w="10184" w:space="0"/>
            <w:col w:w="10584" w:space="0"/>
            <w:col w:w="10494" w:space="0"/>
            <w:col w:w="10584" w:space="0"/>
            <w:col w:w="9590" w:space="0"/>
            <w:col w:w="5934" w:space="0"/>
            <w:col w:w="3656" w:space="0"/>
            <w:col w:w="9590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0104" w:space="0"/>
        <w:col w:w="10310" w:space="0"/>
        <w:col w:w="10332" w:space="0"/>
        <w:col w:w="10288" w:space="0"/>
        <w:col w:w="10114" w:space="0"/>
        <w:col w:w="10492" w:space="0"/>
        <w:col w:w="10412" w:space="0"/>
        <w:col w:w="10580" w:space="0"/>
        <w:col w:w="10502" w:space="0"/>
        <w:col w:w="10584" w:space="0"/>
        <w:col w:w="10184" w:space="0"/>
        <w:col w:w="10584" w:space="0"/>
        <w:col w:w="10494" w:space="0"/>
        <w:col w:w="10584" w:space="0"/>
        <w:col w:w="9590" w:space="0"/>
        <w:col w:w="5934" w:space="0"/>
        <w:col w:w="3656" w:space="0"/>
        <w:col w:w="95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