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2792012)</w:t>
      </w:r>
    </w:p>
    <w:p>
      <w:pPr>
        <w:autoSpaceDN w:val="0"/>
        <w:autoSpaceDE w:val="0"/>
        <w:widowControl/>
        <w:spacing w:line="262" w:lineRule="auto" w:before="166" w:after="0"/>
        <w:ind w:left="3312" w:right="37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62" w:lineRule="auto" w:before="670" w:after="0"/>
        <w:ind w:left="2160" w:right="2592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3 класса начального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6464" w:right="0" w:hanging="1692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Герман Дмитрий Александрович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00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2021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6" w:lineRule="auto" w:before="346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деятельном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использовать ценности физической культуры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саморазвития, самоопределения и самореализации.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нашли своё отражение объективно сложившиеся реалии современного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социокультурного развития общества, условия деятельности образовательных организаций, запросы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родителей, учителей и методистов на обновление содержания образовательного процесса, внедрение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его практику современных подходов, новых методик и технологий.</w:t>
      </w:r>
    </w:p>
    <w:p>
      <w:pPr>
        <w:autoSpaceDN w:val="0"/>
        <w:autoSpaceDE w:val="0"/>
        <w:widowControl/>
        <w:spacing w:line="28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предмета «Физическая культура» имеет важное значение в онтогенезе детей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младшего школьного возраста. Оно активно воздействует на развитие их физической, психической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природы, содействует укреплению здоровья, повышению защитных свойств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 памяти, внимания и мышления, предметно ориентируется на активное вовлечение младших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школьников в самостоятельные занятия физической культурой и спортом.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Целью образования по физической культуре в начальной школе является формирование у учащихся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 здорового образа жизни, активной творческой самостоятельности в проведении разнообразных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занятий физическими упражнениями. Достижение данной цели обеспечивается ориентацией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учебного предмета на укрепление и сохранение здоровья школьников, приобретение ими знаний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способов самостоятельной деятельности, развитие физических качеств и освоение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оздоровительной, спортивной и прикладно-ориентированной направленности.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ориентация учебного предмета «Физическая культура» заключается в формировании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младших школьников необходимого и достаточного физического здоровья, уровня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физических качеств и обучения физическим упражнениям разной функциональной направленности.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Существенным достижением такой ориентации является постепенное вовлечение обучающихся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здоровый образ жизни за счёт овладения ими знаниями и умениями по организации самостоятельных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занятий подвижными играми, коррекционной, дыхательной и зрительной гимнастикой, проведения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физкультминуток и утренней зарядки, закаливающих процедур, наблюдений за физическим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развитием и физической подготовленностью.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учебного предмета раскрывается в приобщении обучающихся к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традициям физической культуры и спорта народов России, формировании интереса к регулярным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занятиям физической культурой и спортом, осознании роли занятий физической культурой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здоровья, организации активного отдыха и досуга. В процессе обучения у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формируются положительные навыки и способы поведения, общения и взаимодействия со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сверстниками и учителями, оценивания своих действий и поступков в процессе совместной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коллективной деятельности.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Методологической основой структуры и содержания программы по физической культуре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является личностно-деятельностный подход, ориентирующий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педагогический процесс на развитие целостной личности обучающихся. Достижение целостного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становится возможным благодаря освоению младшими школьниками двигательной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представляющей собой основу содержания учебного предмета «Физическая культура».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Двигательная деятельность оказывает активное влияние на развитие психической и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природы обучающихся. Как и любая деятельность, она включает в себя информационный,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операциональный и мотивационно-процессуальный компоненты, которые находят своё отражение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соответствующих дидактических линиях учебного предмета.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 и подготовки школьников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выполнению комплекса ГТО в структуру программы в раздел «Физическое совершенствование»</w:t>
      </w:r>
    </w:p>
    <w:p>
      <w:pPr>
        <w:sectPr>
          <w:pgSz w:w="11900" w:h="16840"/>
          <w:pgMar w:top="298" w:right="644" w:bottom="290" w:left="666" w:header="720" w:footer="720" w:gutter="0"/>
          <w:cols w:space="720" w:num="1" w:equalWidth="0"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вводится образовательный модуль «Прикладно-ориентированная физическая культура». Данный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позволит удовлетворить интересы учащихся в занятиях спортом и активном участии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спортивных соревнованиях, развитии национальных форм соревновательной деятельности и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физического воспитания.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модуля «Прикладно-ориентированная физическая культура», обеспечивается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Примерными программами по видам спорта, которые рекомендуются Министерством просвещения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РФ для занятий физической культурой и могут использоваться образовательными организациями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физкультурно-спортивных традиций, наличия необходимой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материально-технической базы, квалификации педагогического состава. Помимо Примерных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программ, рекомендуемых Министерством просвещения РФ, образовательные организации могут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разрабатывать своё содержание для модуля «Прикладно-ориентированная физическая культура»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включать в него популярные национальные виды спорта, подвижные игры и развлечения,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основывающиеся на этнокультурных, исторических и современных традициях региона и школы.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Планируемые результаты включают в себя личностные, метапредметные и предметные результаты.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представлены в программе за весь период обучения в начальной школе;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метапредметные и предметные результаты — за каждый год обучения.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Результативность освоения учебного предмета учащимися достигается посредством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научно-обоснованных инновационных средств, методов и форм обучения, информационно-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коммуникативных технологий и передового педагогического опыта.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216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«Физическая культура» в учебном плане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3 классе на изучение предмета отводится 3 часа в неделю, суммарно 102 часа.</w:t>
      </w:r>
    </w:p>
    <w:p>
      <w:pPr>
        <w:sectPr>
          <w:pgSz w:w="11900" w:h="16840"/>
          <w:pgMar w:top="316" w:right="760" w:bottom="1440" w:left="666" w:header="720" w:footer="720" w:gutter="0"/>
          <w:cols w:space="720" w:num="1" w:equalWidth="0"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Из истории развития физической культуры у древних народов,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населявших территорию России. История появления современного спорта.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Виды физических упражнений, используемых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уроках физической культуры: общеразвивающие, подготовительные, соревновательные, 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отличительные признаки и предназначение. Способы измерения пульса на занятиях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культурой (наложение руки под грудь). Дозировка нагрузки при развитии физических качеств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уроках физической культуры. Дозирование физических упражнений для комплексов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физкультминутки и утренней зарядки. Составление графика занятий по развитию физических качеств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учебный год.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Физическое совершенствование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Оздоровительная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Закаливание организма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помощи обливания под душем. Упражнения дыхательной и зрительной гимнастики, их влияние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восстановление организма после умственной и физической нагрузки.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Спортивно-оздоровительная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Гимнастика с основами акробатики. Строевые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в движении противоходом; перестроении из колонны по одному в колонну по три, стоя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месте и в движении. Упражнения в лазании по канату в три приёма. Упражнения 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гимнастической скамейке в передвижении стилизованными способами ходьбы: вперёд, назад,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высоким подниманием колен и изменением положения рук, приставным шагом правым и левым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боком. Передвижения по наклонной гимнастической скамейке: равномерной ходьбой с поворотом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разные стороны и движением руками; приставным шагом правым и левым боком.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в передвижении по гимнастической стенке: ходьба приставным шагом правым и левым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боком по нижней жерди; лазанье разноимённым способом. Прыжки через скакалку с изменяющейся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скоростью вращения на двух ногах и поочерёдно на правой и левой ноге; прыжки через скакалку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назад с равномерной скоростью. Ритмическая гимнастика: стилизованные наклоны и повороты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туловища с изменением положения рук; стилизованные шаги на месте в сочетании с движением рук,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ног и туловища. Упражнения в танцах галоп и полька.</w:t>
      </w:r>
    </w:p>
    <w:p>
      <w:pPr>
        <w:autoSpaceDN w:val="0"/>
        <w:autoSpaceDE w:val="0"/>
        <w:widowControl/>
        <w:spacing w:line="276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Лёгкая атлетика. Прыжок в длину с разбега, способом согнув ноги. Броски набивного мяча из-за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головы в положении сидя и стоя на месте. Беговые упражнения скоростной и координационной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направленности: челночный бег; бег с преодолением препятствий; с ускорением и торможением;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максимальной скоростью на дистанции 30 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Лыжная подготовка. Передвижение одновременным двухшажным ходом. Упражнения в поворотах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лыжах переступанием стоя на месте и в движении. Торможение плугом.</w:t>
      </w:r>
    </w:p>
    <w:p>
      <w:pPr>
        <w:autoSpaceDN w:val="0"/>
        <w:autoSpaceDE w:val="0"/>
        <w:widowControl/>
        <w:spacing w:line="276" w:lineRule="auto" w:before="72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Плавательная подготовка. Правила поведения в бассейне. Виды современного спортивного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плавания: кроль на груди и спине; брас. Упражнения ознакомительного плавания: передвижение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дну ходьбой и прыжками; погружение в воду и всплывание; скольжение на воде. Упражнения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плавании кролем на груди.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Подвижные и спортивные игры. Подвижные игры на точность движений с приёмами спортивных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игр и лыжной подготовки. Баскетбол: ведение баскетбольного мяча; ловля и передача баскетбольного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мяча. Волейбол: прямая нижняя подача; приём и передача мяча снизу двумя руками на месте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движении. Футбол: ведение футбольного мяча; удар по неподвижному футбольному мячу.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Прикладно-ориентированная физическая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Развитие основных физических качеств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средствами базовых видов спорта. Подготовка к выполнению нормативных требований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ГТО.</w:t>
      </w:r>
    </w:p>
    <w:p>
      <w:pPr>
        <w:sectPr>
          <w:pgSz w:w="11900" w:h="16840"/>
          <w:pgMar w:top="298" w:right="650" w:bottom="792" w:left="666" w:header="720" w:footer="720" w:gutter="0"/>
          <w:cols w:space="720" w:num="1" w:equalWidth="0"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учебного предмета «Физическая культура» на уровне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достигаются в единстве учебной и воспитательной деятельности организации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традиционными российскими социокультурными и духовно-нравственными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ценностями, принятыми в обществе правилами и нормами поведения и способствуют процессам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самопознания, самовоспитания и саморазвития, формирования внутренней позиции личности.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должны отражать готовность обучающихся руководствоваться ценностями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приобретение первоначального опыта деятельности на их основе:</w:t>
      </w:r>
    </w:p>
    <w:p>
      <w:pPr>
        <w:autoSpaceDN w:val="0"/>
        <w:autoSpaceDE w:val="0"/>
        <w:widowControl/>
        <w:spacing w:line="262" w:lineRule="auto" w:before="18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ценностного отношения к истории и развитию физической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России, осознание её связи с трудовой деятельностью и укреплением здоровья человека;</w:t>
      </w:r>
    </w:p>
    <w:p>
      <w:pPr>
        <w:autoSpaceDN w:val="0"/>
        <w:autoSpaceDE w:val="0"/>
        <w:widowControl/>
        <w:spacing w:line="262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нравственно-этических норм поведения и правил межличностного общения 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время подвижных игр и спортивных соревнований, выполнения совместных учебных заданий;</w:t>
      </w:r>
    </w:p>
    <w:p>
      <w:pPr>
        <w:autoSpaceDN w:val="0"/>
        <w:autoSpaceDE w:val="0"/>
        <w:widowControl/>
        <w:spacing w:line="262" w:lineRule="auto" w:before="238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уважительного отношения к соперникам во время соревновательной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стремление оказывать первую помощь при травмах и ушибах;</w:t>
      </w:r>
    </w:p>
    <w:p>
      <w:pPr>
        <w:autoSpaceDN w:val="0"/>
        <w:autoSpaceDE w:val="0"/>
        <w:widowControl/>
        <w:spacing w:line="262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уважительное отношение к содержанию национальных подвижных игр, этнокультурным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формам и видам соревновательной деятельности;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стремление к формированию культуры здоровья, соблюдению правил здорового образа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жизни;</w:t>
      </w:r>
    </w:p>
    <w:p>
      <w:pPr>
        <w:autoSpaceDN w:val="0"/>
        <w:autoSpaceDE w:val="0"/>
        <w:widowControl/>
        <w:spacing w:line="271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интереса к исследованию индивидуальных особенностей физического развития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подготовленности, влияния занятий физической культурой и спортом на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показатели.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298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Метапредметные результаты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отражают достижения учащихся в овладении познавательными,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коммуникативными и регулятивными универсальными учебными действиями, умения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 практической деятельности. Метапредметные результаты формируются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протяжении каждого года обучения.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окончании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третьего года обучения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учащиеся научатся: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познавательные УУД:</w:t>
      </w:r>
    </w:p>
    <w:p>
      <w:pPr>
        <w:autoSpaceDN w:val="0"/>
        <w:autoSpaceDE w:val="0"/>
        <w:widowControl/>
        <w:spacing w:line="262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историческую связь развития физических упражнений с трудовыми действиями,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приводить примеры упражнений древних людей в современных спортивных соревнованиях;</w:t>
      </w:r>
    </w:p>
    <w:p>
      <w:pPr>
        <w:autoSpaceDN w:val="0"/>
        <w:autoSpaceDE w:val="0"/>
        <w:widowControl/>
        <w:spacing w:line="262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объяснять понятие «дозировка нагрузки», правильно применять способы её регулирования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занятиях физической культурой;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влияние дыхательной и зрительной гимнастики на предупреждение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утомления при выполнении физических и умственных нагрузок;</w:t>
      </w:r>
    </w:p>
    <w:p>
      <w:pPr>
        <w:autoSpaceDN w:val="0"/>
        <w:autoSpaceDE w:val="0"/>
        <w:widowControl/>
        <w:spacing w:line="271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обобщать знания, полученные в практической деятельности, выполнять правила поведения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уроках физической культуры, проводить закаливающие процедуры, занятия по предупреждению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нарушения осанки;</w:t>
      </w:r>
    </w:p>
    <w:p>
      <w:pPr>
        <w:autoSpaceDN w:val="0"/>
        <w:autoSpaceDE w:val="0"/>
        <w:widowControl/>
        <w:spacing w:line="230" w:lineRule="auto" w:before="238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вести наблюдения за динамикой показателей физического развития и физических качеств в</w:t>
      </w:r>
    </w:p>
    <w:p>
      <w:pPr>
        <w:sectPr>
          <w:pgSz w:w="11900" w:h="16840"/>
          <w:pgMar w:top="298" w:right="650" w:bottom="308" w:left="666" w:header="720" w:footer="720" w:gutter="0"/>
          <w:cols w:space="720" w:num="1" w:equalWidth="0"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течение учебного года, определять их приросты по учебным четвертям (триместрам);</w:t>
      </w:r>
    </w:p>
    <w:p>
      <w:pPr>
        <w:autoSpaceDN w:val="0"/>
        <w:autoSpaceDE w:val="0"/>
        <w:widowControl/>
        <w:spacing w:line="230" w:lineRule="auto" w:before="29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коммуникативные УУД:</w:t>
      </w:r>
    </w:p>
    <w:p>
      <w:pPr>
        <w:autoSpaceDN w:val="0"/>
        <w:autoSpaceDE w:val="0"/>
        <w:widowControl/>
        <w:spacing w:line="262" w:lineRule="auto" w:before="178" w:after="0"/>
        <w:ind w:left="24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организовывать совместные подвижные игры, принимать в них активное участие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соблюдением правил и норм этического поведения;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правильно использовать строевые команды, названия упражнений и способов деятельности 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время совместного выполнения учебных заданий;</w:t>
      </w:r>
    </w:p>
    <w:p>
      <w:pPr>
        <w:autoSpaceDN w:val="0"/>
        <w:autoSpaceDE w:val="0"/>
        <w:widowControl/>
        <w:spacing w:line="262" w:lineRule="auto" w:before="238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активно участвовать в обсуждении учебных заданий, анализе выполнения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и технических действий из осваиваемых видов спорта;</w:t>
      </w:r>
    </w:p>
    <w:p>
      <w:pPr>
        <w:autoSpaceDN w:val="0"/>
        <w:autoSpaceDE w:val="0"/>
        <w:widowControl/>
        <w:spacing w:line="262" w:lineRule="auto" w:before="24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делать небольшие сообщения по результатам выполнения учебных заданий, организации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проведения самостоятельных занятий физической культурой;</w:t>
      </w:r>
    </w:p>
    <w:p>
      <w:pPr>
        <w:autoSpaceDN w:val="0"/>
        <w:autoSpaceDE w:val="0"/>
        <w:widowControl/>
        <w:spacing w:line="230" w:lineRule="auto" w:before="29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регулятивные УУД:</w:t>
      </w:r>
    </w:p>
    <w:p>
      <w:pPr>
        <w:autoSpaceDN w:val="0"/>
        <w:autoSpaceDE w:val="0"/>
        <w:widowControl/>
        <w:spacing w:line="262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контролировать выполнение физических упражнений, корректировать их на основе сравнения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заданными образцами;</w:t>
      </w:r>
    </w:p>
    <w:p>
      <w:pPr>
        <w:autoSpaceDN w:val="0"/>
        <w:autoSpaceDE w:val="0"/>
        <w:widowControl/>
        <w:spacing w:line="262" w:lineRule="auto" w:before="238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взаимодействовать со сверстниками в процессе учебной и игровой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контролировать соответствие выполнения игровых действий правилам подвижных игр;</w:t>
      </w:r>
    </w:p>
    <w:p>
      <w:pPr>
        <w:autoSpaceDN w:val="0"/>
        <w:autoSpaceDE w:val="0"/>
        <w:widowControl/>
        <w:spacing w:line="262" w:lineRule="auto" w:before="23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сложность возникающих игровых задач, предлагать их совместное коллективное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решение.</w:t>
      </w:r>
    </w:p>
    <w:p>
      <w:pPr>
        <w:autoSpaceDN w:val="0"/>
        <w:autoSpaceDE w:val="0"/>
        <w:widowControl/>
        <w:spacing w:line="262" w:lineRule="auto" w:before="298" w:after="0"/>
        <w:ind w:left="0" w:right="41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Предметные результаты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 в третьем классе обучающийся научится:</w:t>
      </w:r>
    </w:p>
    <w:p>
      <w:pPr>
        <w:autoSpaceDN w:val="0"/>
        <w:autoSpaceDE w:val="0"/>
        <w:widowControl/>
        <w:spacing w:line="262" w:lineRule="auto" w:before="17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во время выполнения гимнастических и акробатических упражнений;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легкоатлетической, лыжной, игровой и плавательной подготовки;</w:t>
      </w:r>
    </w:p>
    <w:p>
      <w:pPr>
        <w:autoSpaceDN w:val="0"/>
        <w:autoSpaceDE w:val="0"/>
        <w:widowControl/>
        <w:spacing w:line="271" w:lineRule="auto" w:before="238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демонстрировать примеры упражнений общеразвивающей, подготовительной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соревновательной направленности, раскрывать их целевое предназначение на занятиях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культурой;</w:t>
      </w:r>
    </w:p>
    <w:p>
      <w:pPr>
        <w:autoSpaceDN w:val="0"/>
        <w:autoSpaceDE w:val="0"/>
        <w:widowControl/>
        <w:spacing w:line="262" w:lineRule="auto" w:before="23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измерять частоту пульса и определять физическую нагрузку по её значениям с помощью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таблицы стандартных нагрузок;</w:t>
      </w:r>
    </w:p>
    <w:p>
      <w:pPr>
        <w:autoSpaceDN w:val="0"/>
        <w:autoSpaceDE w:val="0"/>
        <w:widowControl/>
        <w:spacing w:line="262" w:lineRule="auto" w:before="240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упражнения дыхательной и зрительной гимнастики, объяснять их связь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предупреждением появления утомления;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движение противоходом в колонне по одному, перестраиваться из колонны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одному в колонну по три на месте и в движении;</w:t>
      </w:r>
    </w:p>
    <w:p>
      <w:pPr>
        <w:autoSpaceDN w:val="0"/>
        <w:autoSpaceDE w:val="0"/>
        <w:widowControl/>
        <w:spacing w:line="271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ходьбу по гимнастической скамейке с высоким подниманием колен и изменением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положения рук, поворотами в правую и левую сторону; двигаться приставным шагом левым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правым боком, спиной вперёд;</w:t>
      </w:r>
    </w:p>
    <w:p>
      <w:pPr>
        <w:autoSpaceDN w:val="0"/>
        <w:autoSpaceDE w:val="0"/>
        <w:widowControl/>
        <w:spacing w:line="262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передвигаться по нижней жерди гимнастической стенки приставным шагом в правую и левую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сторону; лазать разноимённым способом;</w:t>
      </w:r>
    </w:p>
    <w:p>
      <w:pPr>
        <w:autoSpaceDN w:val="0"/>
        <w:autoSpaceDE w:val="0"/>
        <w:widowControl/>
        <w:spacing w:line="262" w:lineRule="auto" w:before="23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демонстрировать прыжки через скакалку на двух ногах и попеременно на правой и левой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ноге;</w:t>
      </w:r>
    </w:p>
    <w:p>
      <w:pPr>
        <w:sectPr>
          <w:pgSz w:w="11900" w:h="16840"/>
          <w:pgMar w:top="298" w:right="708" w:bottom="428" w:left="846" w:header="720" w:footer="720" w:gutter="0"/>
          <w:cols w:space="720" w:num="1" w:equalWidth="0"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демонстрировать упражнения ритмической гимнастики, движения танцев галоп и полька;</w:t>
      </w:r>
    </w:p>
    <w:p>
      <w:pPr>
        <w:autoSpaceDN w:val="0"/>
        <w:autoSpaceDE w:val="0"/>
        <w:widowControl/>
        <w:spacing w:line="262" w:lineRule="auto" w:before="238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бег с преодолением небольших препятствий с разной скоростью, прыжки в длину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разбега способом согнув ноги, броски набивного мяча из положения сидя и стоя;</w:t>
      </w:r>
    </w:p>
    <w:p>
      <w:pPr>
        <w:autoSpaceDN w:val="0"/>
        <w:autoSpaceDE w:val="0"/>
        <w:widowControl/>
        <w:spacing w:line="262" w:lineRule="auto" w:before="23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передвигаться на лыжах одновременным двухшажным ходом, спускаться с пологого склона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стойке лыжника и тормозить плугом;</w:t>
      </w:r>
    </w:p>
    <w:p>
      <w:pPr>
        <w:autoSpaceDN w:val="0"/>
        <w:autoSpaceDE w:val="0"/>
        <w:widowControl/>
        <w:spacing w:line="271" w:lineRule="auto" w:before="23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технические действия спортивных игр: баскетбол (ведение баскетбольного мяча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месте и движении); волейбол (приём мяча снизу и нижняя передача в парах); футбол (ведение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футбольного мяча змейкой);</w:t>
      </w:r>
    </w:p>
    <w:p>
      <w:pPr>
        <w:autoSpaceDN w:val="0"/>
        <w:autoSpaceDE w:val="0"/>
        <w:widowControl/>
        <w:spacing w:line="262" w:lineRule="auto" w:before="24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упражнения на развитие физических качеств, демонстрировать приросты в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показателях.</w:t>
      </w:r>
    </w:p>
    <w:p>
      <w:pPr>
        <w:sectPr>
          <w:pgSz w:w="11900" w:h="16840"/>
          <w:pgMar w:top="328" w:right="716" w:bottom="1440" w:left="1086" w:header="720" w:footer="720" w:gutter="0"/>
          <w:cols w:space="720" w:num="1" w:equalWidth="0"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6076"/>
            <w:vMerge w:val="restart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918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4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1322"/>
            <w:vMerge w:val="restart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формы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2774"/>
            <w:vMerge w:val="restart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7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21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6076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Физическая культура у древних народов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7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54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8430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физических упражнений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Измерение пульса на уроках физической культуры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54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8430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Оздоровительная физическая культура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Закаливание организма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6076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Дыхательная гимнастика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Зрительная гимнастика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54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4.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Спортивно-оздоровительная физическая культура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Строевые команды и упражнения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Лазанье по канату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Передвижения по гимнастической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скамейке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Передвижения по гимнастической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стенк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Прыжки через скакалку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Ритмическая гимнастика»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4.7.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"Гимнастика с основами акробатики".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Танцевальные упражнения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4.8.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"Лёгкая атлетика".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Прыжок в длину с разбега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4.9.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"Лёгкая атлетика".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Броски набивного мяча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4.10.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"Лёгкая атлетика".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Беговые упражнения повышенной координационной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сложности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40" w:left="666" w:header="720" w:footer="720" w:gutter="0"/>
          <w:cols w:space="720" w:num="1" w:equalWidth="0"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4.11.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"Лыжная подготовка".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Передвижение на лыжах одновременным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двухшажным ходом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4.12.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"Лыжная подготовка".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Повороты на лыжах способом переступания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4.13.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"Лыжная подготовка". Повороты на лыжах способом переступания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4.14.</w:t>
            </w:r>
          </w:p>
        </w:tc>
        <w:tc>
          <w:tcPr>
            <w:tcW w:type="dxa" w:w="6076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"Плавательная подготовка".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Плавательная подготовка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800000000000068" w:val="single" w:color="#000000"/>
              <w:end w:sz="4.79999999999927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4.15.</w:t>
            </w:r>
          </w:p>
        </w:tc>
        <w:tc>
          <w:tcPr>
            <w:tcW w:type="dxa" w:w="6076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"Подвижные и спортивные игры".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Подвижные игры с элементами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спортивных игр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4.16.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>Модуль "Подвижные и спортивные игры".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Спортивные игры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54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69</w:t>
            </w:r>
          </w:p>
        </w:tc>
        <w:tc>
          <w:tcPr>
            <w:tcW w:type="dxa" w:w="8430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Прикладно-ориентированная физическая культура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607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Рефлексия: демонстрация прироста показателей физических качеств к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нормативным требованиям комплекса ГТО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2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6544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8430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6544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7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2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6040"/>
            <w:gridSpan w:val="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Нагрузка. Влияние нагрузки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мышцы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Влияние утренней гимнастики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регулярного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физических упражнений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Классификация физических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 по направлениям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Гимнастика и виды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гимнастической разминки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составления комплексов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комплексов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общеразвивающих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предупреждение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травматизма на акробатических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гимнастических уроках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дыхательной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навыков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самостоятельному ведению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общей, партерной разминки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разминки у опоры в группе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закрепление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приёмов выполнения различных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комбинаций гимнастических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с использованием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танцевальных шагов, поворотов,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прыжков, гимнастических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акробатических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выполнение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комплексов физкультминуток,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утренней 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кувырка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вперед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44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разучивания кувырка вперед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кувырка вперед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упора сидя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кувырка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назад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разучивания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 назад из упора 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кувырка назад из упора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акробатического моста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положения лежа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гимнастического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гимнастического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умений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выполнении организующих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команд и строевых упражнений: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построение и перестроение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одну, две шеренги; повороты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направо и налево; передвижение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колонне по одному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равномерной скоростью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Имитационные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кроля на груди в зале «сухого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плавания»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груди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плавательной доской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подключением дыхания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5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груди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плавательной доской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подключением работы ног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Скольжение на груди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подключением работы ног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Плавание на груди с работой ног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попеременной работой рук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Плавание способом коль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плавания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дистанцию не менее 25  метров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Прыжки через скакалку на месте,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 изменяющейся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вращени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прыжков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скакалку с изменяющейся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скоростью вращения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силовых упражнений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гантелями для мышц рук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Лазание по гимнастическому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канату в три 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разучивания техники лазания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 гимнастическому канату в три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лазанию по канату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три 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Лазание по канату в два 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разучивания техники лазания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 гимнастическому канату в два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5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лазанию по канату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два приема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повороты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обучения передвижениям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обучения передвижениям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бревне.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передвижению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Полоса препятствий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передвижением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гимнастическому бревну,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перелезание и ползание.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Эстафета с выполнением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 через гимнастическую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скакалку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2-й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Закаливание способом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ополаскивания под душем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составления графика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закаливающих процедур.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подбора лыжного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инвентаря для лыжных прогулок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подбора одежды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обуви для лыжных прогулок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одновременным двушажным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3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передвижению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двушажным лыжным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двушажным лыжным ходом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равномерной скоростью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поворота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переступания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поворота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переступания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попеременным двушажным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передвижению попеременным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двушажным лыжным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попеременным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двушажным лыжным ходом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равномерной скоростью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развития выносливости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 время самостоятельных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занятий лыжной подготовкой.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развитию выносливости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лыжных прогулок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организации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проведение подвижной игры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«Парашютисты»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организации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проведения подвижной игры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«Защита укрепления».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организации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проведения подвижной игры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«Стрелки»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Связь физической нагрузки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ЧСС. Измерение ЧСС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стандартной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нагрузки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развития прыгучести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прыжка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длину с разбега способом согнув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ноги.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прыжку в длину с разбега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согнув ноги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прыжку в длину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согнув ноги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прыжка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высоту с прямого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прыжку в высоту с прямого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прыжку в высоту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прямого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Баскетбол как спортивная игра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обучение техническим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действиям игры баскетбол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ведения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ведения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ведения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баскетбольного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1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ловли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от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ловли и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от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ловли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баскетбольного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руками от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Игровые действия подвижной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«Попади в кольцо»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и проведения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подвижной игры «Попади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кольцо»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Игровые действия подвижной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игры «Гонки баскетбольных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мячей»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и проведения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подвижной игры «Гонки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баскетбольных мячей»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 как спортивная игра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для обучения игре в волейбол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прямой нижней подачи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разучивания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прямой нижней подачи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прямой нижней подаче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приема мяча снизу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руками 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9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разучивания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приема мяча снизу двумя руками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приему мяча снизу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руками 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Игровые действия подвижной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«Не давай мяча водящему»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и проведение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подвижной игры «Не давай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водящему»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Игровые действия подвижной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«Круговая лапта»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подвижной игры «Круговая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лапта»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 как спортивная игра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для обучения игре футбол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удара по неподвижному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мячу в футболе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удару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неподвижному мячу в футболе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 Ведение футбольного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ведению мяча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 Обобщающий урок.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Контрольные задания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 классе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32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98" w:space="0"/>
            <w:col w:w="10346" w:space="0"/>
            <w:col w:w="10584" w:space="0"/>
            <w:col w:w="10584" w:space="0"/>
            <w:col w:w="10474" w:space="0"/>
            <w:col w:w="10590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098" w:space="0"/>
        <w:col w:w="10346" w:space="0"/>
        <w:col w:w="10584" w:space="0"/>
        <w:col w:w="10584" w:space="0"/>
        <w:col w:w="10474" w:space="0"/>
        <w:col w:w="10590" w:space="0"/>
        <w:col w:w="9592" w:space="0"/>
        <w:col w:w="5934" w:space="0"/>
        <w:col w:w="3658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